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5CB40" w14:textId="53214E5B" w:rsidR="005B10C1" w:rsidRDefault="0033473F" w:rsidP="005B10C1">
      <w:pPr>
        <w:pStyle w:val="berschrift1"/>
        <w:rPr>
          <w:sz w:val="48"/>
        </w:rPr>
      </w:pPr>
      <w:r>
        <w:rPr>
          <w:noProof/>
          <w:sz w:val="48"/>
        </w:rPr>
        <w:drawing>
          <wp:inline distT="0" distB="0" distL="0" distR="0" wp14:anchorId="3FC7D4B2" wp14:editId="1E6BCB95">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354559E" w14:textId="77777777" w:rsidR="007166CE" w:rsidRDefault="007166CE" w:rsidP="007166CE">
      <w:pPr>
        <w:pStyle w:val="berschrift1"/>
      </w:pPr>
      <w:r>
        <w:br w:type="page"/>
      </w:r>
      <w:r>
        <w:lastRenderedPageBreak/>
        <w:t>Vorwort</w:t>
      </w:r>
    </w:p>
    <w:p w14:paraId="5565398E"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75DEE68"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98FD2E3" w14:textId="77777777" w:rsidR="007166CE" w:rsidRDefault="007166CE" w:rsidP="007166CE">
      <w:r>
        <w:t>Euch allen wünsche ich Gottes reichen Segen und dass Ihr für Euch interessante Texte hier findet. Für Anregungen bin ich immer dankbar.</w:t>
      </w:r>
    </w:p>
    <w:p w14:paraId="7D9A36C3" w14:textId="77777777" w:rsidR="007166CE" w:rsidRDefault="007166CE" w:rsidP="007166CE">
      <w:r>
        <w:t>Gruß &amp; Segen,</w:t>
      </w:r>
    </w:p>
    <w:p w14:paraId="2033D10D" w14:textId="77777777" w:rsidR="007166CE" w:rsidRDefault="007166CE" w:rsidP="007166CE">
      <w:r>
        <w:t>Andreas</w:t>
      </w:r>
    </w:p>
    <w:p w14:paraId="7EE79D1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6824C22" w14:textId="2BA33FA7" w:rsidR="00BD71A4" w:rsidRDefault="000D0D7A">
      <w:pPr>
        <w:spacing w:after="0" w:line="240" w:lineRule="auto"/>
      </w:pPr>
      <w:r>
        <w:rPr>
          <w:noProof/>
        </w:rPr>
        <w:drawing>
          <wp:inline distT="0" distB="0" distL="0" distR="0" wp14:anchorId="30CDC2C2" wp14:editId="29F7E50A">
            <wp:extent cx="2838450" cy="4895850"/>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2838450" cy="4895850"/>
                    </a:xfrm>
                    <a:prstGeom prst="rect">
                      <a:avLst/>
                    </a:prstGeom>
                  </pic:spPr>
                </pic:pic>
              </a:graphicData>
            </a:graphic>
          </wp:inline>
        </w:drawing>
      </w:r>
    </w:p>
    <w:p w14:paraId="1FAF60A3" w14:textId="77777777" w:rsidR="00BD71A4" w:rsidRDefault="00BD71A4">
      <w:pPr>
        <w:spacing w:after="0" w:line="240" w:lineRule="auto"/>
        <w:rPr>
          <w:rFonts w:eastAsia="Times New Roman"/>
          <w:b/>
          <w:bCs/>
          <w:color w:val="000000"/>
          <w:kern w:val="36"/>
          <w:sz w:val="36"/>
          <w:szCs w:val="48"/>
          <w:lang w:eastAsia="de-DE"/>
        </w:rPr>
      </w:pPr>
      <w:r>
        <w:br w:type="page"/>
      </w:r>
    </w:p>
    <w:p w14:paraId="25E4EC9D" w14:textId="77777777" w:rsidR="000D0D7A" w:rsidRDefault="000D0D7A" w:rsidP="000D0D7A">
      <w:pPr>
        <w:pStyle w:val="berschrift1"/>
        <w:rPr>
          <w:sz w:val="48"/>
        </w:rPr>
      </w:pPr>
      <w:proofErr w:type="spellStart"/>
      <w:r>
        <w:t>Draconites</w:t>
      </w:r>
      <w:proofErr w:type="spellEnd"/>
      <w:r>
        <w:t>, Johannes - Von dem Bunde Gottes mit der Christenheit.</w:t>
      </w:r>
    </w:p>
    <w:p w14:paraId="5A561B39" w14:textId="77777777" w:rsidR="000D0D7A" w:rsidRDefault="000D0D7A" w:rsidP="000D0D7A">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345F51E5" w14:textId="77777777" w:rsidR="000D0D7A" w:rsidRDefault="000D0D7A" w:rsidP="000D0D7A">
      <w:pPr>
        <w:pStyle w:val="StandardWeb"/>
      </w:pPr>
      <w:proofErr w:type="spellStart"/>
      <w:r>
        <w:t>Jesa.LIX</w:t>
      </w:r>
      <w:proofErr w:type="spellEnd"/>
      <w:r>
        <w:t>.</w:t>
      </w:r>
      <w:r>
        <w:br/>
      </w:r>
      <w:r>
        <w:rPr>
          <w:rStyle w:val="Fett"/>
          <w:rFonts w:eastAsiaTheme="majorEastAsia"/>
        </w:rPr>
        <w:t xml:space="preserve">Ich mache einen solchen Bund mit </w:t>
      </w:r>
      <w:proofErr w:type="spellStart"/>
      <w:r>
        <w:rPr>
          <w:rStyle w:val="Fett"/>
          <w:rFonts w:eastAsiaTheme="majorEastAsia"/>
        </w:rPr>
        <w:t>inen</w:t>
      </w:r>
      <w:proofErr w:type="spellEnd"/>
      <w:r>
        <w:rPr>
          <w:rStyle w:val="Fett"/>
          <w:rFonts w:eastAsiaTheme="majorEastAsia"/>
        </w:rPr>
        <w:t xml:space="preserve"> spricht der Herr: Mein Geist der </w:t>
      </w:r>
      <w:proofErr w:type="spellStart"/>
      <w:r>
        <w:rPr>
          <w:rStyle w:val="Fett"/>
          <w:rFonts w:eastAsiaTheme="majorEastAsia"/>
        </w:rPr>
        <w:t>bey</w:t>
      </w:r>
      <w:proofErr w:type="spellEnd"/>
      <w:r>
        <w:rPr>
          <w:rStyle w:val="Fett"/>
          <w:rFonts w:eastAsiaTheme="majorEastAsia"/>
        </w:rPr>
        <w:t xml:space="preserve"> der ist und mein </w:t>
      </w:r>
      <w:proofErr w:type="spellStart"/>
      <w:r>
        <w:rPr>
          <w:rStyle w:val="Fett"/>
          <w:rFonts w:eastAsiaTheme="majorEastAsia"/>
        </w:rPr>
        <w:t>Wortt</w:t>
      </w:r>
      <w:proofErr w:type="spellEnd"/>
      <w:r>
        <w:rPr>
          <w:rStyle w:val="Fett"/>
          <w:rFonts w:eastAsiaTheme="majorEastAsia"/>
        </w:rPr>
        <w:t xml:space="preserve"> die ich in deinen munde </w:t>
      </w:r>
      <w:proofErr w:type="spellStart"/>
      <w:r>
        <w:rPr>
          <w:rStyle w:val="Fett"/>
          <w:rFonts w:eastAsiaTheme="majorEastAsia"/>
        </w:rPr>
        <w:t>geleget</w:t>
      </w:r>
      <w:proofErr w:type="spellEnd"/>
      <w:r>
        <w:rPr>
          <w:rStyle w:val="Fett"/>
          <w:rFonts w:eastAsiaTheme="majorEastAsia"/>
        </w:rPr>
        <w:t xml:space="preserve"> habe sollen von deinem Munde nicht weichen noch von dem munde deines Samens und </w:t>
      </w:r>
      <w:proofErr w:type="spellStart"/>
      <w:r>
        <w:rPr>
          <w:rStyle w:val="Fett"/>
          <w:rFonts w:eastAsiaTheme="majorEastAsia"/>
        </w:rPr>
        <w:t>kindeskinde</w:t>
      </w:r>
      <w:proofErr w:type="spellEnd"/>
      <w:r>
        <w:rPr>
          <w:rStyle w:val="Fett"/>
          <w:rFonts w:eastAsiaTheme="majorEastAsia"/>
        </w:rPr>
        <w:t xml:space="preserve"> von nu an bis in </w:t>
      </w:r>
      <w:proofErr w:type="spellStart"/>
      <w:r>
        <w:rPr>
          <w:rStyle w:val="Fett"/>
          <w:rFonts w:eastAsiaTheme="majorEastAsia"/>
        </w:rPr>
        <w:t>ewickeit</w:t>
      </w:r>
      <w:proofErr w:type="spellEnd"/>
      <w:r>
        <w:rPr>
          <w:rStyle w:val="Fett"/>
          <w:rFonts w:eastAsiaTheme="majorEastAsia"/>
        </w:rPr>
        <w:t>.</w:t>
      </w:r>
      <w:r>
        <w:t xml:space="preserve"> </w:t>
      </w:r>
    </w:p>
    <w:p w14:paraId="47D57F27" w14:textId="77777777" w:rsidR="000D0D7A" w:rsidRDefault="000D0D7A" w:rsidP="000D0D7A">
      <w:pPr>
        <w:pStyle w:val="StandardWeb"/>
      </w:pPr>
      <w:r>
        <w:t xml:space="preserve">Den </w:t>
      </w:r>
      <w:proofErr w:type="spellStart"/>
      <w:r>
        <w:t>wolgelerten</w:t>
      </w:r>
      <w:proofErr w:type="spellEnd"/>
      <w:r>
        <w:t xml:space="preserve"> </w:t>
      </w:r>
      <w:proofErr w:type="spellStart"/>
      <w:r>
        <w:t>Erbarn</w:t>
      </w:r>
      <w:proofErr w:type="spellEnd"/>
      <w:r>
        <w:t xml:space="preserve"> weisen </w:t>
      </w:r>
      <w:proofErr w:type="spellStart"/>
      <w:r>
        <w:t>Hern</w:t>
      </w:r>
      <w:proofErr w:type="spellEnd"/>
      <w:r>
        <w:t xml:space="preserve"> </w:t>
      </w:r>
      <w:proofErr w:type="spellStart"/>
      <w:r>
        <w:t>Buergermeister</w:t>
      </w:r>
      <w:proofErr w:type="spellEnd"/>
      <w:r>
        <w:t xml:space="preserve"> </w:t>
      </w:r>
      <w:proofErr w:type="spellStart"/>
      <w:r>
        <w:t>Heiso</w:t>
      </w:r>
      <w:proofErr w:type="spellEnd"/>
      <w:r>
        <w:t xml:space="preserve"> </w:t>
      </w:r>
      <w:proofErr w:type="spellStart"/>
      <w:r>
        <w:t>Grouen</w:t>
      </w:r>
      <w:proofErr w:type="spellEnd"/>
      <w:r>
        <w:t xml:space="preserve"> und Henrich </w:t>
      </w:r>
      <w:proofErr w:type="spellStart"/>
      <w:r>
        <w:t>Baumhawer</w:t>
      </w:r>
      <w:proofErr w:type="spellEnd"/>
      <w:r>
        <w:t xml:space="preserve"> / </w:t>
      </w:r>
      <w:proofErr w:type="spellStart"/>
      <w:r>
        <w:t>sampt</w:t>
      </w:r>
      <w:proofErr w:type="spellEnd"/>
      <w:r>
        <w:t xml:space="preserve"> Rat und Gemeine der Stad </w:t>
      </w:r>
      <w:proofErr w:type="spellStart"/>
      <w:r>
        <w:t>Hanober</w:t>
      </w:r>
      <w:proofErr w:type="spellEnd"/>
      <w:r>
        <w:t xml:space="preserve">: </w:t>
      </w:r>
      <w:proofErr w:type="spellStart"/>
      <w:r>
        <w:t>frid</w:t>
      </w:r>
      <w:proofErr w:type="spellEnd"/>
      <w:r>
        <w:t xml:space="preserve"> durch CHRISTUM. </w:t>
      </w:r>
    </w:p>
    <w:p w14:paraId="647BE783" w14:textId="77777777" w:rsidR="000D0D7A" w:rsidRDefault="000D0D7A" w:rsidP="000D0D7A">
      <w:pPr>
        <w:pStyle w:val="StandardWeb"/>
      </w:pPr>
      <w:r>
        <w:t xml:space="preserve">Nach dem Alten und </w:t>
      </w:r>
      <w:proofErr w:type="spellStart"/>
      <w:r>
        <w:t>Newen</w:t>
      </w:r>
      <w:proofErr w:type="spellEnd"/>
      <w:r>
        <w:t xml:space="preserve"> Testament oder Gesetz und Evangelion hab ich </w:t>
      </w:r>
      <w:proofErr w:type="spellStart"/>
      <w:r>
        <w:t>dis</w:t>
      </w:r>
      <w:proofErr w:type="spellEnd"/>
      <w:r>
        <w:t xml:space="preserve"> Capitel in zweie </w:t>
      </w:r>
      <w:proofErr w:type="spellStart"/>
      <w:r>
        <w:t>stuecke</w:t>
      </w:r>
      <w:proofErr w:type="spellEnd"/>
      <w:r>
        <w:t xml:space="preserve"> </w:t>
      </w:r>
      <w:proofErr w:type="spellStart"/>
      <w:r>
        <w:t>geteilet</w:t>
      </w:r>
      <w:proofErr w:type="spellEnd"/>
      <w:r>
        <w:t xml:space="preserve"> / weil es im ersten teil Gesetz im andern Evangelion </w:t>
      </w:r>
      <w:proofErr w:type="spellStart"/>
      <w:r>
        <w:t>leret</w:t>
      </w:r>
      <w:proofErr w:type="spellEnd"/>
      <w:r>
        <w:t xml:space="preserve"> / also das </w:t>
      </w:r>
      <w:proofErr w:type="spellStart"/>
      <w:r>
        <w:t>mans</w:t>
      </w:r>
      <w:proofErr w:type="spellEnd"/>
      <w:r>
        <w:t xml:space="preserve"> erst teil </w:t>
      </w:r>
      <w:proofErr w:type="spellStart"/>
      <w:r>
        <w:t>wol</w:t>
      </w:r>
      <w:proofErr w:type="spellEnd"/>
      <w:r>
        <w:t xml:space="preserve"> nennen </w:t>
      </w:r>
      <w:proofErr w:type="spellStart"/>
      <w:r>
        <w:t>mocht</w:t>
      </w:r>
      <w:proofErr w:type="spellEnd"/>
      <w:r>
        <w:t xml:space="preserve"> eine Bußpredigt das ander ein Evangelion von CHRISTO. Und weil es solch eine reiche </w:t>
      </w:r>
      <w:proofErr w:type="spellStart"/>
      <w:r>
        <w:t>verheissung</w:t>
      </w:r>
      <w:proofErr w:type="spellEnd"/>
      <w:r>
        <w:t xml:space="preserve"> hat von der heiligen Christlichen Kirchen / </w:t>
      </w:r>
      <w:proofErr w:type="spellStart"/>
      <w:r>
        <w:t>nemlich</w:t>
      </w:r>
      <w:proofErr w:type="spellEnd"/>
      <w:r>
        <w:t xml:space="preserve"> das sie Gottes </w:t>
      </w:r>
      <w:proofErr w:type="spellStart"/>
      <w:r>
        <w:t>Wortt</w:t>
      </w:r>
      <w:proofErr w:type="spellEnd"/>
      <w:r>
        <w:t xml:space="preserve"> und geist behalten und </w:t>
      </w:r>
      <w:proofErr w:type="spellStart"/>
      <w:r>
        <w:t>walden</w:t>
      </w:r>
      <w:proofErr w:type="spellEnd"/>
      <w:r>
        <w:t xml:space="preserve"> solle bis an </w:t>
      </w:r>
      <w:proofErr w:type="spellStart"/>
      <w:r>
        <w:t>juengstentage</w:t>
      </w:r>
      <w:proofErr w:type="spellEnd"/>
      <w:r>
        <w:t xml:space="preserve">: so </w:t>
      </w:r>
      <w:proofErr w:type="spellStart"/>
      <w:r>
        <w:t>geluestet</w:t>
      </w:r>
      <w:proofErr w:type="spellEnd"/>
      <w:r>
        <w:t xml:space="preserve"> mich </w:t>
      </w:r>
      <w:proofErr w:type="spellStart"/>
      <w:r>
        <w:t>disem</w:t>
      </w:r>
      <w:proofErr w:type="spellEnd"/>
      <w:r>
        <w:t xml:space="preserve"> Capitel einen </w:t>
      </w:r>
      <w:proofErr w:type="spellStart"/>
      <w:r>
        <w:t>titel</w:t>
      </w:r>
      <w:proofErr w:type="spellEnd"/>
      <w:r>
        <w:t xml:space="preserve"> zugeben / von dem Bunde Gottes mit der Christenheit / weil es auch lieblich </w:t>
      </w:r>
      <w:proofErr w:type="spellStart"/>
      <w:r>
        <w:t>zuwissen</w:t>
      </w:r>
      <w:proofErr w:type="spellEnd"/>
      <w:r>
        <w:t xml:space="preserve"> und </w:t>
      </w:r>
      <w:proofErr w:type="spellStart"/>
      <w:r>
        <w:t>nuetzlich</w:t>
      </w:r>
      <w:proofErr w:type="spellEnd"/>
      <w:r>
        <w:t xml:space="preserve"> </w:t>
      </w:r>
      <w:proofErr w:type="spellStart"/>
      <w:r>
        <w:t>zuglewben</w:t>
      </w:r>
      <w:proofErr w:type="spellEnd"/>
      <w:r>
        <w:t xml:space="preserve"> ist das Gottes </w:t>
      </w:r>
      <w:proofErr w:type="spellStart"/>
      <w:r>
        <w:t>wortt</w:t>
      </w:r>
      <w:proofErr w:type="spellEnd"/>
      <w:r>
        <w:t xml:space="preserve"> und geist </w:t>
      </w:r>
      <w:proofErr w:type="spellStart"/>
      <w:r>
        <w:t>auff</w:t>
      </w:r>
      <w:proofErr w:type="spellEnd"/>
      <w:r>
        <w:t xml:space="preserve"> erden </w:t>
      </w:r>
      <w:proofErr w:type="spellStart"/>
      <w:r>
        <w:t>regiren</w:t>
      </w:r>
      <w:proofErr w:type="spellEnd"/>
      <w:r>
        <w:t xml:space="preserve"> und die Christenheit bleiben wird </w:t>
      </w:r>
      <w:proofErr w:type="spellStart"/>
      <w:r>
        <w:t>ungefressen</w:t>
      </w:r>
      <w:proofErr w:type="spellEnd"/>
      <w:r>
        <w:t xml:space="preserve"> von allen Tyrannen und </w:t>
      </w:r>
      <w:proofErr w:type="spellStart"/>
      <w:r>
        <w:t>hellischenpfortten</w:t>
      </w:r>
      <w:proofErr w:type="spellEnd"/>
      <w:r>
        <w:t xml:space="preserve"> bis an </w:t>
      </w:r>
      <w:proofErr w:type="spellStart"/>
      <w:r>
        <w:t>juengstentage</w:t>
      </w:r>
      <w:proofErr w:type="spellEnd"/>
      <w:r>
        <w:t xml:space="preserve"> / nach dieser </w:t>
      </w:r>
      <w:proofErr w:type="spellStart"/>
      <w:r>
        <w:t>verheissung</w:t>
      </w:r>
      <w:proofErr w:type="spellEnd"/>
      <w:r>
        <w:t xml:space="preserve"> Gottes / ich mache einen solchen Bund mit </w:t>
      </w:r>
      <w:proofErr w:type="spellStart"/>
      <w:r>
        <w:t>inen</w:t>
      </w:r>
      <w:proofErr w:type="spellEnd"/>
      <w:r>
        <w:t xml:space="preserve"> / mein geist der </w:t>
      </w:r>
      <w:proofErr w:type="spellStart"/>
      <w:r>
        <w:t>bey</w:t>
      </w:r>
      <w:proofErr w:type="spellEnd"/>
      <w:r>
        <w:t xml:space="preserve"> dir ist und mein </w:t>
      </w:r>
      <w:proofErr w:type="spellStart"/>
      <w:r>
        <w:t>wortt</w:t>
      </w:r>
      <w:proofErr w:type="spellEnd"/>
      <w:r>
        <w:t xml:space="preserve"> die ich in deinen munde </w:t>
      </w:r>
      <w:proofErr w:type="spellStart"/>
      <w:r>
        <w:t>geleget</w:t>
      </w:r>
      <w:proofErr w:type="spellEnd"/>
      <w:r>
        <w:t xml:space="preserve"> habe / sollen von deinem und deines Samens munde nicht weichen von nu an bis in </w:t>
      </w:r>
      <w:proofErr w:type="spellStart"/>
      <w:r>
        <w:t>ewickeit</w:t>
      </w:r>
      <w:proofErr w:type="spellEnd"/>
      <w:r>
        <w:t xml:space="preserve">. </w:t>
      </w:r>
    </w:p>
    <w:p w14:paraId="006D7F76" w14:textId="77777777" w:rsidR="000D0D7A" w:rsidRDefault="000D0D7A" w:rsidP="000D0D7A">
      <w:pPr>
        <w:pStyle w:val="StandardWeb"/>
      </w:pPr>
      <w:r>
        <w:t xml:space="preserve">Und gelobet </w:t>
      </w:r>
      <w:proofErr w:type="spellStart"/>
      <w:r>
        <w:t>seie</w:t>
      </w:r>
      <w:proofErr w:type="spellEnd"/>
      <w:r>
        <w:t xml:space="preserve"> Gott der Vatter unsers </w:t>
      </w:r>
      <w:proofErr w:type="spellStart"/>
      <w:r>
        <w:t>Hern</w:t>
      </w:r>
      <w:proofErr w:type="spellEnd"/>
      <w:r>
        <w:t xml:space="preserve"> JESU CHRISTI </w:t>
      </w:r>
      <w:proofErr w:type="spellStart"/>
      <w:r>
        <w:t>fur</w:t>
      </w:r>
      <w:proofErr w:type="spellEnd"/>
      <w:r>
        <w:t xml:space="preserve"> die </w:t>
      </w:r>
      <w:proofErr w:type="spellStart"/>
      <w:r>
        <w:t>erfuellunge</w:t>
      </w:r>
      <w:proofErr w:type="spellEnd"/>
      <w:r>
        <w:t xml:space="preserve"> dieser </w:t>
      </w:r>
      <w:proofErr w:type="spellStart"/>
      <w:r>
        <w:t>verheissung</w:t>
      </w:r>
      <w:proofErr w:type="spellEnd"/>
      <w:r>
        <w:t xml:space="preserve"> an uns allen zu </w:t>
      </w:r>
      <w:proofErr w:type="spellStart"/>
      <w:r>
        <w:t>diser</w:t>
      </w:r>
      <w:proofErr w:type="spellEnd"/>
      <w:r>
        <w:t xml:space="preserve"> zeit / </w:t>
      </w:r>
      <w:proofErr w:type="spellStart"/>
      <w:r>
        <w:t>nemlich</w:t>
      </w:r>
      <w:proofErr w:type="spellEnd"/>
      <w:r>
        <w:t xml:space="preserve"> </w:t>
      </w:r>
      <w:proofErr w:type="spellStart"/>
      <w:r>
        <w:t>fur</w:t>
      </w:r>
      <w:proofErr w:type="spellEnd"/>
      <w:r>
        <w:t xml:space="preserve"> das </w:t>
      </w:r>
      <w:proofErr w:type="spellStart"/>
      <w:r>
        <w:t>grosse</w:t>
      </w:r>
      <w:proofErr w:type="spellEnd"/>
      <w:r>
        <w:t xml:space="preserve"> </w:t>
      </w:r>
      <w:proofErr w:type="spellStart"/>
      <w:r>
        <w:t>liecht</w:t>
      </w:r>
      <w:proofErr w:type="spellEnd"/>
      <w:r>
        <w:t xml:space="preserve"> des Evangelii welches so klare scheinet das einer </w:t>
      </w:r>
      <w:proofErr w:type="spellStart"/>
      <w:r>
        <w:t>wol</w:t>
      </w:r>
      <w:proofErr w:type="spellEnd"/>
      <w:r>
        <w:t xml:space="preserve"> sagen </w:t>
      </w:r>
      <w:proofErr w:type="spellStart"/>
      <w:r>
        <w:t>moecht</w:t>
      </w:r>
      <w:proofErr w:type="spellEnd"/>
      <w:r>
        <w:t xml:space="preserve"> / es </w:t>
      </w:r>
      <w:proofErr w:type="spellStart"/>
      <w:r>
        <w:t>were</w:t>
      </w:r>
      <w:proofErr w:type="spellEnd"/>
      <w:r>
        <w:t xml:space="preserve"> kein </w:t>
      </w:r>
      <w:proofErr w:type="spellStart"/>
      <w:r>
        <w:t>ander</w:t>
      </w:r>
      <w:proofErr w:type="spellEnd"/>
      <w:r>
        <w:t xml:space="preserve"> unterschied zwischen rechten Predigern </w:t>
      </w:r>
      <w:proofErr w:type="spellStart"/>
      <w:r>
        <w:t>diser</w:t>
      </w:r>
      <w:proofErr w:type="spellEnd"/>
      <w:r>
        <w:t xml:space="preserve"> zeit und den Aposteln zu CHRISTI zeit / denn das die Apostel mit </w:t>
      </w:r>
      <w:proofErr w:type="spellStart"/>
      <w:r>
        <w:t>augen</w:t>
      </w:r>
      <w:proofErr w:type="spellEnd"/>
      <w:r>
        <w:t xml:space="preserve"> gesehen und mit </w:t>
      </w:r>
      <w:proofErr w:type="spellStart"/>
      <w:r>
        <w:t>henden</w:t>
      </w:r>
      <w:proofErr w:type="spellEnd"/>
      <w:r>
        <w:t xml:space="preserve"> betastet haben das </w:t>
      </w:r>
      <w:proofErr w:type="spellStart"/>
      <w:r>
        <w:t>Wortt</w:t>
      </w:r>
      <w:proofErr w:type="spellEnd"/>
      <w:r>
        <w:t xml:space="preserve"> des </w:t>
      </w:r>
      <w:proofErr w:type="spellStart"/>
      <w:r>
        <w:t>lebens</w:t>
      </w:r>
      <w:proofErr w:type="spellEnd"/>
      <w:r>
        <w:t xml:space="preserve"> / wir aber nichts </w:t>
      </w:r>
      <w:proofErr w:type="spellStart"/>
      <w:r>
        <w:t>glewben</w:t>
      </w:r>
      <w:proofErr w:type="spellEnd"/>
      <w:r>
        <w:t xml:space="preserve"> noch </w:t>
      </w:r>
      <w:proofErr w:type="spellStart"/>
      <w:r>
        <w:t>leren</w:t>
      </w:r>
      <w:proofErr w:type="spellEnd"/>
      <w:r>
        <w:t xml:space="preserve"> </w:t>
      </w:r>
      <w:proofErr w:type="spellStart"/>
      <w:r>
        <w:t>muegen</w:t>
      </w:r>
      <w:proofErr w:type="spellEnd"/>
      <w:r>
        <w:t xml:space="preserve"> denn was uns die Apostel aus den Propheten </w:t>
      </w:r>
      <w:proofErr w:type="spellStart"/>
      <w:r>
        <w:t>furgeschrieben</w:t>
      </w:r>
      <w:proofErr w:type="spellEnd"/>
      <w:r>
        <w:t xml:space="preserve"> nach </w:t>
      </w:r>
      <w:proofErr w:type="spellStart"/>
      <w:r>
        <w:t>diser</w:t>
      </w:r>
      <w:proofErr w:type="spellEnd"/>
      <w:r>
        <w:t xml:space="preserve"> </w:t>
      </w:r>
      <w:proofErr w:type="spellStart"/>
      <w:r>
        <w:t>weissagung</w:t>
      </w:r>
      <w:proofErr w:type="spellEnd"/>
      <w:r>
        <w:t xml:space="preserve"> </w:t>
      </w:r>
      <w:proofErr w:type="spellStart"/>
      <w:r>
        <w:t>Psal</w:t>
      </w:r>
      <w:proofErr w:type="spellEnd"/>
      <w:r>
        <w:t xml:space="preserve">. 19. Ire </w:t>
      </w:r>
      <w:proofErr w:type="spellStart"/>
      <w:r>
        <w:t>richtschnur</w:t>
      </w:r>
      <w:proofErr w:type="spellEnd"/>
      <w:r>
        <w:t xml:space="preserve"> ist </w:t>
      </w:r>
      <w:proofErr w:type="spellStart"/>
      <w:r>
        <w:t>außgangen</w:t>
      </w:r>
      <w:proofErr w:type="spellEnd"/>
      <w:r>
        <w:t xml:space="preserve"> in alle Land. Und O wie selig ist der </w:t>
      </w:r>
      <w:proofErr w:type="spellStart"/>
      <w:r>
        <w:t>mensch</w:t>
      </w:r>
      <w:proofErr w:type="spellEnd"/>
      <w:r>
        <w:t xml:space="preserve"> der alle die </w:t>
      </w:r>
      <w:proofErr w:type="spellStart"/>
      <w:r>
        <w:t>lere</w:t>
      </w:r>
      <w:proofErr w:type="spellEnd"/>
      <w:r>
        <w:t xml:space="preserve"> in der Kirchen so nicht </w:t>
      </w:r>
      <w:proofErr w:type="spellStart"/>
      <w:r>
        <w:t>geweissaget</w:t>
      </w:r>
      <w:proofErr w:type="spellEnd"/>
      <w:r>
        <w:t xml:space="preserve"> ist durch die Propheten nicht </w:t>
      </w:r>
      <w:proofErr w:type="spellStart"/>
      <w:r>
        <w:t>geprediget</w:t>
      </w:r>
      <w:proofErr w:type="spellEnd"/>
      <w:r>
        <w:t xml:space="preserve"> ist durch CHRISTUM nicht </w:t>
      </w:r>
      <w:proofErr w:type="spellStart"/>
      <w:r>
        <w:t>furgeschrieben</w:t>
      </w:r>
      <w:proofErr w:type="spellEnd"/>
      <w:r>
        <w:t xml:space="preserve"> ist durch die Apostel und Evangelisten </w:t>
      </w:r>
      <w:proofErr w:type="spellStart"/>
      <w:r>
        <w:t>fur</w:t>
      </w:r>
      <w:proofErr w:type="spellEnd"/>
      <w:r>
        <w:t xml:space="preserve"> </w:t>
      </w:r>
      <w:proofErr w:type="spellStart"/>
      <w:r>
        <w:t>gifft</w:t>
      </w:r>
      <w:proofErr w:type="spellEnd"/>
      <w:r>
        <w:t xml:space="preserve"> </w:t>
      </w:r>
      <w:proofErr w:type="spellStart"/>
      <w:r>
        <w:t>tod</w:t>
      </w:r>
      <w:proofErr w:type="spellEnd"/>
      <w:r>
        <w:t xml:space="preserve"> </w:t>
      </w:r>
      <w:proofErr w:type="spellStart"/>
      <w:r>
        <w:t>verdamnis</w:t>
      </w:r>
      <w:proofErr w:type="spellEnd"/>
      <w:r>
        <w:t xml:space="preserve"> </w:t>
      </w:r>
      <w:proofErr w:type="spellStart"/>
      <w:r>
        <w:t>helt</w:t>
      </w:r>
      <w:proofErr w:type="spellEnd"/>
      <w:r>
        <w:t xml:space="preserve"> / nach </w:t>
      </w:r>
      <w:proofErr w:type="spellStart"/>
      <w:r>
        <w:t>disem</w:t>
      </w:r>
      <w:proofErr w:type="spellEnd"/>
      <w:r>
        <w:t xml:space="preserve"> Spruch CHRISTI / alle </w:t>
      </w:r>
      <w:proofErr w:type="spellStart"/>
      <w:r>
        <w:t>pflantzen</w:t>
      </w:r>
      <w:proofErr w:type="spellEnd"/>
      <w:r>
        <w:t xml:space="preserve"> die mein Vatter nicht </w:t>
      </w:r>
      <w:proofErr w:type="spellStart"/>
      <w:r>
        <w:t>pflantzet</w:t>
      </w:r>
      <w:proofErr w:type="spellEnd"/>
      <w:r>
        <w:t xml:space="preserve"> </w:t>
      </w:r>
      <w:proofErr w:type="spellStart"/>
      <w:r>
        <w:t>sol</w:t>
      </w:r>
      <w:proofErr w:type="spellEnd"/>
      <w:r>
        <w:t xml:space="preserve"> </w:t>
      </w:r>
      <w:proofErr w:type="spellStart"/>
      <w:r>
        <w:t>außgerottet</w:t>
      </w:r>
      <w:proofErr w:type="spellEnd"/>
      <w:r>
        <w:t xml:space="preserve"> werden. </w:t>
      </w:r>
    </w:p>
    <w:p w14:paraId="03BF7071" w14:textId="77777777" w:rsidR="000D0D7A" w:rsidRDefault="000D0D7A" w:rsidP="000D0D7A">
      <w:pPr>
        <w:pStyle w:val="StandardWeb"/>
      </w:pPr>
      <w:r>
        <w:t xml:space="preserve">Sintemal aber viel gewaltiger weiser </w:t>
      </w:r>
      <w:proofErr w:type="spellStart"/>
      <w:r>
        <w:t>gelerter</w:t>
      </w:r>
      <w:proofErr w:type="spellEnd"/>
      <w:r>
        <w:t xml:space="preserve"> </w:t>
      </w:r>
      <w:proofErr w:type="spellStart"/>
      <w:r>
        <w:t>leutte</w:t>
      </w:r>
      <w:proofErr w:type="spellEnd"/>
      <w:r>
        <w:t xml:space="preserve"> die </w:t>
      </w:r>
      <w:proofErr w:type="spellStart"/>
      <w:r>
        <w:t>fur</w:t>
      </w:r>
      <w:proofErr w:type="spellEnd"/>
      <w:r>
        <w:t xml:space="preserve"> </w:t>
      </w:r>
      <w:proofErr w:type="spellStart"/>
      <w:r>
        <w:t>ketzer</w:t>
      </w:r>
      <w:proofErr w:type="spellEnd"/>
      <w:r>
        <w:t xml:space="preserve"> und keine Christen halten so von CHRISTO von der Christenheit vom </w:t>
      </w:r>
      <w:proofErr w:type="spellStart"/>
      <w:r>
        <w:t>Predigampt</w:t>
      </w:r>
      <w:proofErr w:type="spellEnd"/>
      <w:r>
        <w:t xml:space="preserve"> </w:t>
      </w:r>
      <w:proofErr w:type="spellStart"/>
      <w:r>
        <w:t>glewben</w:t>
      </w:r>
      <w:proofErr w:type="spellEnd"/>
      <w:r>
        <w:t xml:space="preserve"> und </w:t>
      </w:r>
      <w:proofErr w:type="spellStart"/>
      <w:r>
        <w:t>leren</w:t>
      </w:r>
      <w:proofErr w:type="spellEnd"/>
      <w:r>
        <w:t xml:space="preserve"> als Moses und die Propheten </w:t>
      </w:r>
      <w:proofErr w:type="spellStart"/>
      <w:r>
        <w:t>geweissaget</w:t>
      </w:r>
      <w:proofErr w:type="spellEnd"/>
      <w:r>
        <w:t xml:space="preserve"> CHRISTUS </w:t>
      </w:r>
      <w:proofErr w:type="spellStart"/>
      <w:r>
        <w:t>geprediget</w:t>
      </w:r>
      <w:proofErr w:type="spellEnd"/>
      <w:r>
        <w:t xml:space="preserve"> die Apostel geschrieben. Und </w:t>
      </w:r>
      <w:proofErr w:type="spellStart"/>
      <w:r>
        <w:t>Assaph</w:t>
      </w:r>
      <w:proofErr w:type="spellEnd"/>
      <w:r>
        <w:t xml:space="preserve"> spricht </w:t>
      </w:r>
      <w:proofErr w:type="spellStart"/>
      <w:r>
        <w:t>Psal</w:t>
      </w:r>
      <w:proofErr w:type="spellEnd"/>
      <w:r>
        <w:t xml:space="preserve">. 73. Er habe sich in solche </w:t>
      </w:r>
      <w:proofErr w:type="spellStart"/>
      <w:r>
        <w:t>boese</w:t>
      </w:r>
      <w:proofErr w:type="spellEnd"/>
      <w:r>
        <w:t xml:space="preserve"> zeit nicht schicken </w:t>
      </w:r>
      <w:proofErr w:type="spellStart"/>
      <w:r>
        <w:t>konnen</w:t>
      </w:r>
      <w:proofErr w:type="spellEnd"/>
      <w:r>
        <w:t xml:space="preserve"> bis das er ins </w:t>
      </w:r>
      <w:proofErr w:type="spellStart"/>
      <w:r>
        <w:t>heiligthum</w:t>
      </w:r>
      <w:proofErr w:type="spellEnd"/>
      <w:r>
        <w:t xml:space="preserve"> </w:t>
      </w:r>
      <w:proofErr w:type="spellStart"/>
      <w:r>
        <w:t>gangen</w:t>
      </w:r>
      <w:proofErr w:type="spellEnd"/>
      <w:r>
        <w:t xml:space="preserve"> und </w:t>
      </w:r>
      <w:proofErr w:type="spellStart"/>
      <w:r>
        <w:t>auffs</w:t>
      </w:r>
      <w:proofErr w:type="spellEnd"/>
      <w:r>
        <w:t xml:space="preserve"> ende gesehen habe. So bekenne ich das mich der Christen und Widerchristen </w:t>
      </w:r>
      <w:proofErr w:type="spellStart"/>
      <w:r>
        <w:t>zwittracht</w:t>
      </w:r>
      <w:proofErr w:type="spellEnd"/>
      <w:r>
        <w:t xml:space="preserve"> auch irre gemacht </w:t>
      </w:r>
      <w:proofErr w:type="spellStart"/>
      <w:r>
        <w:t>hette</w:t>
      </w:r>
      <w:proofErr w:type="spellEnd"/>
      <w:r>
        <w:t xml:space="preserve"> / wenn ich nicht Mosen und alle Propheten mit </w:t>
      </w:r>
      <w:proofErr w:type="spellStart"/>
      <w:r>
        <w:t>vleis</w:t>
      </w:r>
      <w:proofErr w:type="spellEnd"/>
      <w:r>
        <w:t xml:space="preserve"> durchlesen und gefunden </w:t>
      </w:r>
      <w:proofErr w:type="spellStart"/>
      <w:r>
        <w:t>hette</w:t>
      </w:r>
      <w:proofErr w:type="spellEnd"/>
      <w:r>
        <w:t xml:space="preserve"> / das der Evangelischen und </w:t>
      </w:r>
      <w:proofErr w:type="spellStart"/>
      <w:r>
        <w:t>irer</w:t>
      </w:r>
      <w:proofErr w:type="spellEnd"/>
      <w:r>
        <w:t xml:space="preserve"> </w:t>
      </w:r>
      <w:proofErr w:type="spellStart"/>
      <w:r>
        <w:t>zuhoerer</w:t>
      </w:r>
      <w:proofErr w:type="spellEnd"/>
      <w:r>
        <w:t xml:space="preserve"> </w:t>
      </w:r>
      <w:proofErr w:type="spellStart"/>
      <w:r>
        <w:t>glawbe</w:t>
      </w:r>
      <w:proofErr w:type="spellEnd"/>
      <w:r>
        <w:t xml:space="preserve"> eben die </w:t>
      </w:r>
      <w:proofErr w:type="spellStart"/>
      <w:r>
        <w:t>lere</w:t>
      </w:r>
      <w:proofErr w:type="spellEnd"/>
      <w:r>
        <w:t xml:space="preserve"> und der </w:t>
      </w:r>
      <w:proofErr w:type="spellStart"/>
      <w:r>
        <w:t>glawbe</w:t>
      </w:r>
      <w:proofErr w:type="spellEnd"/>
      <w:r>
        <w:t xml:space="preserve"> </w:t>
      </w:r>
      <w:proofErr w:type="spellStart"/>
      <w:r>
        <w:t>seie</w:t>
      </w:r>
      <w:proofErr w:type="spellEnd"/>
      <w:r>
        <w:t xml:space="preserve"> davon die Propheten </w:t>
      </w:r>
      <w:proofErr w:type="spellStart"/>
      <w:r>
        <w:t>geweissaget</w:t>
      </w:r>
      <w:proofErr w:type="spellEnd"/>
      <w:r>
        <w:t xml:space="preserve"> CHRISTUS </w:t>
      </w:r>
      <w:proofErr w:type="spellStart"/>
      <w:r>
        <w:t>geprediget</w:t>
      </w:r>
      <w:proofErr w:type="spellEnd"/>
      <w:r>
        <w:t xml:space="preserve"> die Apostel geschrieben: und das </w:t>
      </w:r>
      <w:proofErr w:type="spellStart"/>
      <w:r>
        <w:t>irer</w:t>
      </w:r>
      <w:proofErr w:type="spellEnd"/>
      <w:r>
        <w:t xml:space="preserve"> </w:t>
      </w:r>
      <w:proofErr w:type="spellStart"/>
      <w:r>
        <w:t>widersacher</w:t>
      </w:r>
      <w:proofErr w:type="spellEnd"/>
      <w:r>
        <w:t xml:space="preserve"> und </w:t>
      </w:r>
      <w:proofErr w:type="spellStart"/>
      <w:r>
        <w:t>verfolger</w:t>
      </w:r>
      <w:proofErr w:type="spellEnd"/>
      <w:r>
        <w:t xml:space="preserve"> </w:t>
      </w:r>
      <w:proofErr w:type="spellStart"/>
      <w:r>
        <w:t>lere</w:t>
      </w:r>
      <w:proofErr w:type="spellEnd"/>
      <w:r>
        <w:t xml:space="preserve"> und </w:t>
      </w:r>
      <w:proofErr w:type="spellStart"/>
      <w:r>
        <w:t>glawbe</w:t>
      </w:r>
      <w:proofErr w:type="spellEnd"/>
      <w:r>
        <w:t xml:space="preserve"> unchristlich und </w:t>
      </w:r>
      <w:proofErr w:type="spellStart"/>
      <w:r>
        <w:t>verdamlich</w:t>
      </w:r>
      <w:proofErr w:type="spellEnd"/>
      <w:r>
        <w:t xml:space="preserve"> </w:t>
      </w:r>
      <w:proofErr w:type="spellStart"/>
      <w:r>
        <w:t>seie</w:t>
      </w:r>
      <w:proofErr w:type="spellEnd"/>
      <w:r>
        <w:t xml:space="preserve">. Damit aber </w:t>
      </w:r>
      <w:proofErr w:type="spellStart"/>
      <w:r>
        <w:t>solchs</w:t>
      </w:r>
      <w:proofErr w:type="spellEnd"/>
      <w:r>
        <w:t xml:space="preserve"> aller </w:t>
      </w:r>
      <w:proofErr w:type="spellStart"/>
      <w:r>
        <w:t>welt</w:t>
      </w:r>
      <w:proofErr w:type="spellEnd"/>
      <w:r>
        <w:t xml:space="preserve"> offenbar wurde </w:t>
      </w:r>
      <w:proofErr w:type="spellStart"/>
      <w:r>
        <w:t>must</w:t>
      </w:r>
      <w:proofErr w:type="spellEnd"/>
      <w:r>
        <w:t xml:space="preserve"> ich </w:t>
      </w:r>
      <w:proofErr w:type="spellStart"/>
      <w:r>
        <w:t>zubezeugen</w:t>
      </w:r>
      <w:proofErr w:type="spellEnd"/>
      <w:r>
        <w:t xml:space="preserve"> die </w:t>
      </w:r>
      <w:proofErr w:type="spellStart"/>
      <w:r>
        <w:t>warheit</w:t>
      </w:r>
      <w:proofErr w:type="spellEnd"/>
      <w:r>
        <w:t xml:space="preserve"> alle Capitel von CHRISTO von der Christenheit vom </w:t>
      </w:r>
      <w:proofErr w:type="spellStart"/>
      <w:r>
        <w:t>predigampt</w:t>
      </w:r>
      <w:proofErr w:type="spellEnd"/>
      <w:r>
        <w:t xml:space="preserve"> aus Mose und allen Propheten durch den druck </w:t>
      </w:r>
      <w:proofErr w:type="spellStart"/>
      <w:r>
        <w:t>außgehen</w:t>
      </w:r>
      <w:proofErr w:type="spellEnd"/>
      <w:r>
        <w:t xml:space="preserve"> lassen. Unter welchen Capiteln auch </w:t>
      </w:r>
      <w:proofErr w:type="spellStart"/>
      <w:r>
        <w:t>dis</w:t>
      </w:r>
      <w:proofErr w:type="spellEnd"/>
      <w:r>
        <w:t xml:space="preserve"> vom Bunde Gottes mit der Christenheit ein </w:t>
      </w:r>
      <w:proofErr w:type="spellStart"/>
      <w:r>
        <w:t>schoner</w:t>
      </w:r>
      <w:proofErr w:type="spellEnd"/>
      <w:r>
        <w:t xml:space="preserve"> Spiegel ist darinnen alle die sich an dieser zeit </w:t>
      </w:r>
      <w:proofErr w:type="spellStart"/>
      <w:r>
        <w:t>uneinickeit</w:t>
      </w:r>
      <w:proofErr w:type="spellEnd"/>
      <w:r>
        <w:t xml:space="preserve"> </w:t>
      </w:r>
      <w:proofErr w:type="spellStart"/>
      <w:r>
        <w:t>ergern</w:t>
      </w:r>
      <w:proofErr w:type="spellEnd"/>
      <w:r>
        <w:t xml:space="preserve"> sehen </w:t>
      </w:r>
      <w:proofErr w:type="spellStart"/>
      <w:r>
        <w:t>muegen</w:t>
      </w:r>
      <w:proofErr w:type="spellEnd"/>
      <w:r>
        <w:t xml:space="preserve"> das keine predigt und kein </w:t>
      </w:r>
      <w:proofErr w:type="spellStart"/>
      <w:r>
        <w:t>glawbe</w:t>
      </w:r>
      <w:proofErr w:type="spellEnd"/>
      <w:r>
        <w:t xml:space="preserve"> </w:t>
      </w:r>
      <w:proofErr w:type="spellStart"/>
      <w:r>
        <w:t>Gottlich</w:t>
      </w:r>
      <w:proofErr w:type="spellEnd"/>
      <w:r>
        <w:t xml:space="preserve"> und Christlich ist denn der Prediger und Christen </w:t>
      </w:r>
      <w:proofErr w:type="spellStart"/>
      <w:r>
        <w:t>lere</w:t>
      </w:r>
      <w:proofErr w:type="spellEnd"/>
      <w:r>
        <w:t xml:space="preserve"> und </w:t>
      </w:r>
      <w:proofErr w:type="spellStart"/>
      <w:r>
        <w:t>glawbe</w:t>
      </w:r>
      <w:proofErr w:type="spellEnd"/>
      <w:r>
        <w:t xml:space="preserve"> so man Evangelische nennet: denn solche nichts </w:t>
      </w:r>
      <w:proofErr w:type="spellStart"/>
      <w:r>
        <w:t>leren</w:t>
      </w:r>
      <w:proofErr w:type="spellEnd"/>
      <w:r>
        <w:t xml:space="preserve"> und </w:t>
      </w:r>
      <w:proofErr w:type="spellStart"/>
      <w:r>
        <w:t>glewben</w:t>
      </w:r>
      <w:proofErr w:type="spellEnd"/>
      <w:r>
        <w:t xml:space="preserve"> denn was die Propheten </w:t>
      </w:r>
      <w:proofErr w:type="spellStart"/>
      <w:r>
        <w:t>geweissaget</w:t>
      </w:r>
      <w:proofErr w:type="spellEnd"/>
      <w:r>
        <w:t xml:space="preserve"> CHRISTUS </w:t>
      </w:r>
      <w:proofErr w:type="spellStart"/>
      <w:r>
        <w:t>geprediget</w:t>
      </w:r>
      <w:proofErr w:type="spellEnd"/>
      <w:r>
        <w:t xml:space="preserve"> die Apostel </w:t>
      </w:r>
      <w:proofErr w:type="spellStart"/>
      <w:r>
        <w:t>furgeschrieben</w:t>
      </w:r>
      <w:proofErr w:type="spellEnd"/>
      <w:r>
        <w:t xml:space="preserve">. </w:t>
      </w:r>
    </w:p>
    <w:p w14:paraId="624956B9" w14:textId="77777777" w:rsidR="000D0D7A" w:rsidRDefault="000D0D7A" w:rsidP="000D0D7A">
      <w:pPr>
        <w:pStyle w:val="StandardWeb"/>
      </w:pPr>
      <w:r>
        <w:t xml:space="preserve">Ich aber </w:t>
      </w:r>
      <w:proofErr w:type="spellStart"/>
      <w:r>
        <w:t>wolt</w:t>
      </w:r>
      <w:proofErr w:type="spellEnd"/>
      <w:r>
        <w:t xml:space="preserve"> </w:t>
      </w:r>
      <w:proofErr w:type="spellStart"/>
      <w:r>
        <w:t>disen</w:t>
      </w:r>
      <w:proofErr w:type="spellEnd"/>
      <w:r>
        <w:t xml:space="preserve"> Bunde Gottes mit der Christenheit euch von </w:t>
      </w:r>
      <w:proofErr w:type="spellStart"/>
      <w:r>
        <w:t>Hanober</w:t>
      </w:r>
      <w:proofErr w:type="spellEnd"/>
      <w:r>
        <w:t xml:space="preserve"> nicht alleine </w:t>
      </w:r>
      <w:proofErr w:type="spellStart"/>
      <w:r>
        <w:t>darumb</w:t>
      </w:r>
      <w:proofErr w:type="spellEnd"/>
      <w:r>
        <w:t xml:space="preserve"> zuschreiben das im dritten Buche </w:t>
      </w:r>
      <w:proofErr w:type="spellStart"/>
      <w:r>
        <w:t>Gottlicher</w:t>
      </w:r>
      <w:proofErr w:type="spellEnd"/>
      <w:r>
        <w:t xml:space="preserve"> </w:t>
      </w:r>
      <w:proofErr w:type="spellStart"/>
      <w:r>
        <w:t>verheissunge</w:t>
      </w:r>
      <w:proofErr w:type="spellEnd"/>
      <w:r>
        <w:t xml:space="preserve"> von Christo die </w:t>
      </w:r>
      <w:proofErr w:type="spellStart"/>
      <w:r>
        <w:t>nachkomen</w:t>
      </w:r>
      <w:proofErr w:type="spellEnd"/>
      <w:r>
        <w:t xml:space="preserve"> auch ein seliges </w:t>
      </w:r>
      <w:proofErr w:type="spellStart"/>
      <w:r>
        <w:t>gedechtnis</w:t>
      </w:r>
      <w:proofErr w:type="spellEnd"/>
      <w:r>
        <w:t xml:space="preserve"> </w:t>
      </w:r>
      <w:proofErr w:type="spellStart"/>
      <w:r>
        <w:t>hetten</w:t>
      </w:r>
      <w:proofErr w:type="spellEnd"/>
      <w:r>
        <w:t xml:space="preserve"> </w:t>
      </w:r>
      <w:proofErr w:type="spellStart"/>
      <w:r>
        <w:t>ewers</w:t>
      </w:r>
      <w:proofErr w:type="spellEnd"/>
      <w:r>
        <w:t xml:space="preserve"> Christlichen </w:t>
      </w:r>
      <w:proofErr w:type="spellStart"/>
      <w:r>
        <w:t>glawbens</w:t>
      </w:r>
      <w:proofErr w:type="spellEnd"/>
      <w:r>
        <w:t xml:space="preserve"> / sondern auch das </w:t>
      </w:r>
      <w:proofErr w:type="spellStart"/>
      <w:r>
        <w:t>ir</w:t>
      </w:r>
      <w:proofErr w:type="spellEnd"/>
      <w:r>
        <w:t xml:space="preserve"> </w:t>
      </w:r>
      <w:proofErr w:type="spellStart"/>
      <w:r>
        <w:t>bey</w:t>
      </w:r>
      <w:proofErr w:type="spellEnd"/>
      <w:r>
        <w:t xml:space="preserve"> euch habt das lieblich </w:t>
      </w:r>
      <w:proofErr w:type="spellStart"/>
      <w:r>
        <w:t>exempel</w:t>
      </w:r>
      <w:proofErr w:type="spellEnd"/>
      <w:r>
        <w:t xml:space="preserve"> Christlicher </w:t>
      </w:r>
      <w:proofErr w:type="spellStart"/>
      <w:r>
        <w:t>guete</w:t>
      </w:r>
      <w:proofErr w:type="spellEnd"/>
      <w:r>
        <w:t xml:space="preserve"> / </w:t>
      </w:r>
      <w:proofErr w:type="spellStart"/>
      <w:r>
        <w:t>nemlich</w:t>
      </w:r>
      <w:proofErr w:type="spellEnd"/>
      <w:r>
        <w:t xml:space="preserve"> meinen Bruder </w:t>
      </w:r>
      <w:proofErr w:type="spellStart"/>
      <w:r>
        <w:t>Antonium</w:t>
      </w:r>
      <w:proofErr w:type="spellEnd"/>
      <w:r>
        <w:t xml:space="preserve"> </w:t>
      </w:r>
      <w:proofErr w:type="spellStart"/>
      <w:r>
        <w:t>Dorvinum</w:t>
      </w:r>
      <w:proofErr w:type="spellEnd"/>
      <w:r>
        <w:t xml:space="preserve"> welcher mich aus </w:t>
      </w:r>
      <w:proofErr w:type="spellStart"/>
      <w:r>
        <w:t>Hanober</w:t>
      </w:r>
      <w:proofErr w:type="spellEnd"/>
      <w:r>
        <w:t xml:space="preserve"> erquickt hat in der </w:t>
      </w:r>
      <w:proofErr w:type="spellStart"/>
      <w:r>
        <w:t>erbeit</w:t>
      </w:r>
      <w:proofErr w:type="spellEnd"/>
      <w:r>
        <w:t xml:space="preserve"> </w:t>
      </w:r>
      <w:proofErr w:type="spellStart"/>
      <w:r>
        <w:t>dises</w:t>
      </w:r>
      <w:proofErr w:type="spellEnd"/>
      <w:r>
        <w:t xml:space="preserve"> Weinbergs mit der </w:t>
      </w:r>
      <w:proofErr w:type="spellStart"/>
      <w:r>
        <w:t>freudeschrift</w:t>
      </w:r>
      <w:proofErr w:type="spellEnd"/>
      <w:r>
        <w:t xml:space="preserve"> von seiner und der zween </w:t>
      </w:r>
      <w:proofErr w:type="spellStart"/>
      <w:r>
        <w:t>helden</w:t>
      </w:r>
      <w:proofErr w:type="spellEnd"/>
      <w:r>
        <w:t xml:space="preserve"> </w:t>
      </w:r>
      <w:proofErr w:type="spellStart"/>
      <w:r>
        <w:t>erloesunge</w:t>
      </w:r>
      <w:proofErr w:type="spellEnd"/>
      <w:r>
        <w:t xml:space="preserve"> die viel </w:t>
      </w:r>
      <w:proofErr w:type="spellStart"/>
      <w:r>
        <w:t>bey</w:t>
      </w:r>
      <w:proofErr w:type="spellEnd"/>
      <w:r>
        <w:t xml:space="preserve"> der Kirchen gethan und nachdem sie </w:t>
      </w:r>
      <w:proofErr w:type="spellStart"/>
      <w:r>
        <w:t>komen</w:t>
      </w:r>
      <w:proofErr w:type="spellEnd"/>
      <w:r>
        <w:t xml:space="preserve"> aus des heiligen Geistes Schule </w:t>
      </w:r>
      <w:proofErr w:type="spellStart"/>
      <w:r>
        <w:t>wideranfahen</w:t>
      </w:r>
      <w:proofErr w:type="spellEnd"/>
      <w:r>
        <w:t xml:space="preserve"> </w:t>
      </w:r>
      <w:proofErr w:type="spellStart"/>
      <w:r>
        <w:t>zubawen</w:t>
      </w:r>
      <w:proofErr w:type="spellEnd"/>
      <w:r>
        <w:t xml:space="preserve"> am hause Gottes: das also die Christenheit dreie </w:t>
      </w:r>
      <w:proofErr w:type="spellStart"/>
      <w:r>
        <w:t>schoner</w:t>
      </w:r>
      <w:proofErr w:type="spellEnd"/>
      <w:r>
        <w:t xml:space="preserve"> Exempel hat </w:t>
      </w:r>
      <w:proofErr w:type="spellStart"/>
      <w:r>
        <w:t>ia</w:t>
      </w:r>
      <w:proofErr w:type="spellEnd"/>
      <w:r>
        <w:t xml:space="preserve"> zeugen das CHRISTUS seine Kirchen nicht verlassen </w:t>
      </w:r>
      <w:proofErr w:type="spellStart"/>
      <w:r>
        <w:t>wil</w:t>
      </w:r>
      <w:proofErr w:type="spellEnd"/>
      <w:r>
        <w:t xml:space="preserve"> noch wird nach dieser </w:t>
      </w:r>
      <w:proofErr w:type="spellStart"/>
      <w:r>
        <w:t>verheissunge</w:t>
      </w:r>
      <w:proofErr w:type="spellEnd"/>
      <w:r>
        <w:t xml:space="preserve"> / Mein geist der </w:t>
      </w:r>
      <w:proofErr w:type="spellStart"/>
      <w:r>
        <w:t>bey</w:t>
      </w:r>
      <w:proofErr w:type="spellEnd"/>
      <w:r>
        <w:t xml:space="preserve"> dir ist und mein </w:t>
      </w:r>
      <w:proofErr w:type="spellStart"/>
      <w:r>
        <w:t>Wortt</w:t>
      </w:r>
      <w:proofErr w:type="spellEnd"/>
      <w:r>
        <w:t xml:space="preserve"> das ich in deinen </w:t>
      </w:r>
      <w:proofErr w:type="spellStart"/>
      <w:r>
        <w:t>mund</w:t>
      </w:r>
      <w:proofErr w:type="spellEnd"/>
      <w:r>
        <w:t xml:space="preserve"> gelegt habe sollen von deinem und deines Samens munde nicht weichen von nu an bis in </w:t>
      </w:r>
      <w:proofErr w:type="spellStart"/>
      <w:r>
        <w:t>ewickeit</w:t>
      </w:r>
      <w:proofErr w:type="spellEnd"/>
      <w:r>
        <w:t xml:space="preserve">. Wie aber die CHRISTI Samen </w:t>
      </w:r>
      <w:proofErr w:type="spellStart"/>
      <w:r>
        <w:t>genennet</w:t>
      </w:r>
      <w:proofErr w:type="spellEnd"/>
      <w:r>
        <w:t xml:space="preserve"> werden so Gottes </w:t>
      </w:r>
      <w:proofErr w:type="spellStart"/>
      <w:r>
        <w:t>wortt</w:t>
      </w:r>
      <w:proofErr w:type="spellEnd"/>
      <w:r>
        <w:t xml:space="preserve"> und geist haben: also </w:t>
      </w:r>
      <w:proofErr w:type="spellStart"/>
      <w:r>
        <w:t>wil</w:t>
      </w:r>
      <w:proofErr w:type="spellEnd"/>
      <w:r>
        <w:t xml:space="preserve"> Gott von den seinen geist und sein </w:t>
      </w:r>
      <w:proofErr w:type="spellStart"/>
      <w:r>
        <w:t>wortt</w:t>
      </w:r>
      <w:proofErr w:type="spellEnd"/>
      <w:r>
        <w:t xml:space="preserve"> nicht nehmen so die mittel nicht verachten / sondern erhalten dadurch Gott seinen geist und sein </w:t>
      </w:r>
      <w:proofErr w:type="spellStart"/>
      <w:r>
        <w:t>Wortt</w:t>
      </w:r>
      <w:proofErr w:type="spellEnd"/>
      <w:r>
        <w:t xml:space="preserve"> gibt / </w:t>
      </w:r>
      <w:proofErr w:type="spellStart"/>
      <w:r>
        <w:t>nemlich</w:t>
      </w:r>
      <w:proofErr w:type="spellEnd"/>
      <w:r>
        <w:t xml:space="preserve"> geistreiche Prediger und </w:t>
      </w:r>
      <w:proofErr w:type="spellStart"/>
      <w:r>
        <w:t>gelerte</w:t>
      </w:r>
      <w:proofErr w:type="spellEnd"/>
      <w:r>
        <w:t xml:space="preserve"> Schulmeister </w:t>
      </w:r>
      <w:proofErr w:type="spellStart"/>
      <w:r>
        <w:t>wolversorgen</w:t>
      </w:r>
      <w:proofErr w:type="spellEnd"/>
      <w:r>
        <w:t xml:space="preserve"> der gemeine </w:t>
      </w:r>
      <w:proofErr w:type="spellStart"/>
      <w:r>
        <w:t>zunutz</w:t>
      </w:r>
      <w:proofErr w:type="spellEnd"/>
      <w:r>
        <w:t xml:space="preserve">. Und ich zwar </w:t>
      </w:r>
      <w:proofErr w:type="spellStart"/>
      <w:r>
        <w:t>mus</w:t>
      </w:r>
      <w:proofErr w:type="spellEnd"/>
      <w:r>
        <w:t xml:space="preserve"> euch von </w:t>
      </w:r>
      <w:proofErr w:type="spellStart"/>
      <w:r>
        <w:t>Hanober</w:t>
      </w:r>
      <w:proofErr w:type="spellEnd"/>
      <w:r>
        <w:t xml:space="preserve"> </w:t>
      </w:r>
      <w:proofErr w:type="spellStart"/>
      <w:r>
        <w:t>zeugnis</w:t>
      </w:r>
      <w:proofErr w:type="spellEnd"/>
      <w:r>
        <w:t xml:space="preserve"> geben das </w:t>
      </w:r>
      <w:proofErr w:type="spellStart"/>
      <w:r>
        <w:t>ir</w:t>
      </w:r>
      <w:proofErr w:type="spellEnd"/>
      <w:r>
        <w:t xml:space="preserve"> CHRISTI geist habt Kirchen und Schulen </w:t>
      </w:r>
      <w:proofErr w:type="spellStart"/>
      <w:r>
        <w:t>zuversorgen</w:t>
      </w:r>
      <w:proofErr w:type="spellEnd"/>
      <w:r>
        <w:t xml:space="preserve">: und </w:t>
      </w:r>
      <w:proofErr w:type="spellStart"/>
      <w:r>
        <w:t>zveivele</w:t>
      </w:r>
      <w:proofErr w:type="spellEnd"/>
      <w:r>
        <w:t xml:space="preserve"> nicht </w:t>
      </w:r>
      <w:proofErr w:type="spellStart"/>
      <w:r>
        <w:t>ewer</w:t>
      </w:r>
      <w:proofErr w:type="spellEnd"/>
      <w:r>
        <w:t xml:space="preserve"> liebe werde den </w:t>
      </w:r>
      <w:proofErr w:type="spellStart"/>
      <w:r>
        <w:t>lenger</w:t>
      </w:r>
      <w:proofErr w:type="spellEnd"/>
      <w:r>
        <w:t xml:space="preserve"> beim Studio zuhalten euch zu nutz geneigt sein von welchem mir aus </w:t>
      </w:r>
      <w:proofErr w:type="spellStart"/>
      <w:r>
        <w:t>Hanober</w:t>
      </w:r>
      <w:proofErr w:type="spellEnd"/>
      <w:r>
        <w:t xml:space="preserve"> geschrieben euch </w:t>
      </w:r>
      <w:proofErr w:type="spellStart"/>
      <w:r>
        <w:t>zubitten</w:t>
      </w:r>
      <w:proofErr w:type="spellEnd"/>
      <w:r>
        <w:t xml:space="preserve">. Und </w:t>
      </w:r>
      <w:proofErr w:type="spellStart"/>
      <w:r>
        <w:t>sol</w:t>
      </w:r>
      <w:proofErr w:type="spellEnd"/>
      <w:r>
        <w:t xml:space="preserve"> mein freund Henning von </w:t>
      </w:r>
      <w:proofErr w:type="spellStart"/>
      <w:r>
        <w:t>Weining</w:t>
      </w:r>
      <w:proofErr w:type="spellEnd"/>
      <w:r>
        <w:t xml:space="preserve"> </w:t>
      </w:r>
      <w:proofErr w:type="spellStart"/>
      <w:r>
        <w:t>dis</w:t>
      </w:r>
      <w:proofErr w:type="spellEnd"/>
      <w:r>
        <w:t xml:space="preserve"> </w:t>
      </w:r>
      <w:proofErr w:type="spellStart"/>
      <w:r>
        <w:t>Buechlin</w:t>
      </w:r>
      <w:proofErr w:type="spellEnd"/>
      <w:r>
        <w:t xml:space="preserve"> dem </w:t>
      </w:r>
      <w:proofErr w:type="spellStart"/>
      <w:r>
        <w:t>Hochgelerten</w:t>
      </w:r>
      <w:proofErr w:type="spellEnd"/>
      <w:r>
        <w:t xml:space="preserve"> </w:t>
      </w:r>
      <w:proofErr w:type="spellStart"/>
      <w:r>
        <w:t>artzt</w:t>
      </w:r>
      <w:proofErr w:type="spellEnd"/>
      <w:r>
        <w:t xml:space="preserve"> Doctor Antonio Nigro zu </w:t>
      </w:r>
      <w:proofErr w:type="spellStart"/>
      <w:r>
        <w:t>Brunswige</w:t>
      </w:r>
      <w:proofErr w:type="spellEnd"/>
      <w:r>
        <w:t xml:space="preserve"> auch senden mit freundlichem </w:t>
      </w:r>
      <w:proofErr w:type="spellStart"/>
      <w:r>
        <w:t>grus</w:t>
      </w:r>
      <w:proofErr w:type="spellEnd"/>
      <w:r>
        <w:t xml:space="preserve"> aller Prediger </w:t>
      </w:r>
      <w:proofErr w:type="spellStart"/>
      <w:r>
        <w:t>daselbs</w:t>
      </w:r>
      <w:proofErr w:type="spellEnd"/>
      <w:r>
        <w:t xml:space="preserve">. Geschrieben zu Rostock 20. </w:t>
      </w:r>
      <w:proofErr w:type="spellStart"/>
      <w:r>
        <w:t>Decem</w:t>
      </w:r>
      <w:proofErr w:type="spellEnd"/>
      <w:r>
        <w:t xml:space="preserve">. </w:t>
      </w:r>
      <w:proofErr w:type="spellStart"/>
      <w:r>
        <w:t>M.D.Lij</w:t>
      </w:r>
      <w:proofErr w:type="spellEnd"/>
      <w:r>
        <w:t xml:space="preserve">. </w:t>
      </w:r>
    </w:p>
    <w:p w14:paraId="3290DAF8" w14:textId="77777777" w:rsidR="000D0D7A" w:rsidRDefault="000D0D7A" w:rsidP="000D0D7A">
      <w:pPr>
        <w:pStyle w:val="berschrift2"/>
      </w:pPr>
      <w:r>
        <w:t>Von dem Bunde Gottes mit der Christenheit: Das LIX. Capitel Jesaia.</w:t>
      </w:r>
    </w:p>
    <w:p w14:paraId="7A2D3BEC" w14:textId="77777777" w:rsidR="000D0D7A" w:rsidRDefault="000D0D7A" w:rsidP="000D0D7A">
      <w:pPr>
        <w:pStyle w:val="StandardWeb"/>
      </w:pPr>
      <w:r>
        <w:t xml:space="preserve">Dis Capitel ist ein rechtes </w:t>
      </w:r>
      <w:proofErr w:type="spellStart"/>
      <w:r>
        <w:t>Meisterstuecke</w:t>
      </w:r>
      <w:proofErr w:type="spellEnd"/>
      <w:r>
        <w:t xml:space="preserve"> Gesetz und Evangelion oder Bus und </w:t>
      </w:r>
      <w:proofErr w:type="spellStart"/>
      <w:r>
        <w:t>vergebung</w:t>
      </w:r>
      <w:proofErr w:type="spellEnd"/>
      <w:r>
        <w:t xml:space="preserve"> der </w:t>
      </w:r>
      <w:proofErr w:type="spellStart"/>
      <w:r>
        <w:t>suenden</w:t>
      </w:r>
      <w:proofErr w:type="spellEnd"/>
      <w:r>
        <w:t xml:space="preserve"> </w:t>
      </w:r>
      <w:proofErr w:type="spellStart"/>
      <w:r>
        <w:t>zupredigen</w:t>
      </w:r>
      <w:proofErr w:type="spellEnd"/>
      <w:r>
        <w:t xml:space="preserve">: </w:t>
      </w:r>
      <w:proofErr w:type="spellStart"/>
      <w:r>
        <w:t>derhalben</w:t>
      </w:r>
      <w:proofErr w:type="spellEnd"/>
      <w:r>
        <w:t xml:space="preserve"> </w:t>
      </w:r>
      <w:proofErr w:type="spellStart"/>
      <w:r>
        <w:t>ichs</w:t>
      </w:r>
      <w:proofErr w:type="spellEnd"/>
      <w:r>
        <w:t xml:space="preserve"> auch nur in zweie </w:t>
      </w:r>
      <w:proofErr w:type="spellStart"/>
      <w:r>
        <w:t>stuecke</w:t>
      </w:r>
      <w:proofErr w:type="spellEnd"/>
      <w:r>
        <w:t xml:space="preserve"> </w:t>
      </w:r>
      <w:proofErr w:type="spellStart"/>
      <w:r>
        <w:t>geteilet</w:t>
      </w:r>
      <w:proofErr w:type="spellEnd"/>
      <w:r>
        <w:t xml:space="preserve"> hab und reden </w:t>
      </w:r>
      <w:proofErr w:type="spellStart"/>
      <w:r>
        <w:t>wil</w:t>
      </w:r>
      <w:proofErr w:type="spellEnd"/>
      <w:r>
        <w:t xml:space="preserve"> / Im ersten von </w:t>
      </w:r>
      <w:proofErr w:type="spellStart"/>
      <w:r>
        <w:t>suenden</w:t>
      </w:r>
      <w:proofErr w:type="spellEnd"/>
      <w:r>
        <w:t xml:space="preserve"> und plagen / so durch des </w:t>
      </w:r>
      <w:proofErr w:type="spellStart"/>
      <w:r>
        <w:t>Gesetzs</w:t>
      </w:r>
      <w:proofErr w:type="spellEnd"/>
      <w:r>
        <w:t xml:space="preserve"> </w:t>
      </w:r>
      <w:proofErr w:type="spellStart"/>
      <w:r>
        <w:t>ubertrettung</w:t>
      </w:r>
      <w:proofErr w:type="spellEnd"/>
      <w:r>
        <w:t xml:space="preserve"> </w:t>
      </w:r>
      <w:proofErr w:type="spellStart"/>
      <w:r>
        <w:t>herkomen</w:t>
      </w:r>
      <w:proofErr w:type="spellEnd"/>
      <w:r>
        <w:t xml:space="preserve"> / Im andern von </w:t>
      </w:r>
      <w:proofErr w:type="spellStart"/>
      <w:r>
        <w:t>vergebung</w:t>
      </w:r>
      <w:proofErr w:type="spellEnd"/>
      <w:r>
        <w:t xml:space="preserve"> der </w:t>
      </w:r>
      <w:proofErr w:type="spellStart"/>
      <w:r>
        <w:t>Suend</w:t>
      </w:r>
      <w:proofErr w:type="spellEnd"/>
      <w:r>
        <w:t xml:space="preserve"> und </w:t>
      </w:r>
      <w:proofErr w:type="spellStart"/>
      <w:r>
        <w:t>erloesung</w:t>
      </w:r>
      <w:proofErr w:type="spellEnd"/>
      <w:r>
        <w:t xml:space="preserve"> vom Tod durch CHRISTUM. </w:t>
      </w:r>
      <w:proofErr w:type="spellStart"/>
      <w:r>
        <w:t>Umb</w:t>
      </w:r>
      <w:proofErr w:type="spellEnd"/>
      <w:r>
        <w:t xml:space="preserve"> des willen aber hab ich </w:t>
      </w:r>
      <w:proofErr w:type="spellStart"/>
      <w:r>
        <w:t>disem</w:t>
      </w:r>
      <w:proofErr w:type="spellEnd"/>
      <w:r>
        <w:t xml:space="preserve"> Capitel einen </w:t>
      </w:r>
      <w:proofErr w:type="spellStart"/>
      <w:r>
        <w:t>titel</w:t>
      </w:r>
      <w:proofErr w:type="spellEnd"/>
      <w:r>
        <w:t xml:space="preserve"> gegeben: von dem Bunde Gottes mit der Christenheit: das es hat eine </w:t>
      </w:r>
      <w:proofErr w:type="spellStart"/>
      <w:r>
        <w:t>treffenliche</w:t>
      </w:r>
      <w:proofErr w:type="spellEnd"/>
      <w:r>
        <w:t xml:space="preserve"> </w:t>
      </w:r>
      <w:proofErr w:type="spellStart"/>
      <w:r>
        <w:t>weissagunge</w:t>
      </w:r>
      <w:proofErr w:type="spellEnd"/>
      <w:r>
        <w:t xml:space="preserve"> von dem seligen Reich CHRISTI die da </w:t>
      </w:r>
      <w:proofErr w:type="spellStart"/>
      <w:r>
        <w:t>leret</w:t>
      </w:r>
      <w:proofErr w:type="spellEnd"/>
      <w:r>
        <w:t xml:space="preserve"> / das die Christenheit aus bußfertigen Juden und Heiden </w:t>
      </w:r>
      <w:proofErr w:type="spellStart"/>
      <w:r>
        <w:t>versamlet</w:t>
      </w:r>
      <w:proofErr w:type="spellEnd"/>
      <w:r>
        <w:t xml:space="preserve"> durch Evangelion solch ein liebliches und holdseliges gnadenreich ist das nichts drinnen ist denn eitel </w:t>
      </w:r>
      <w:proofErr w:type="spellStart"/>
      <w:r>
        <w:t>vergebung</w:t>
      </w:r>
      <w:proofErr w:type="spellEnd"/>
      <w:r>
        <w:t xml:space="preserve"> der </w:t>
      </w:r>
      <w:proofErr w:type="spellStart"/>
      <w:r>
        <w:t>suend</w:t>
      </w:r>
      <w:proofErr w:type="spellEnd"/>
      <w:r>
        <w:t xml:space="preserve"> </w:t>
      </w:r>
      <w:proofErr w:type="spellStart"/>
      <w:r>
        <w:t>erloesung</w:t>
      </w:r>
      <w:proofErr w:type="spellEnd"/>
      <w:r>
        <w:t xml:space="preserve"> vom </w:t>
      </w:r>
      <w:proofErr w:type="spellStart"/>
      <w:r>
        <w:t>tod</w:t>
      </w:r>
      <w:proofErr w:type="spellEnd"/>
      <w:r>
        <w:t xml:space="preserve"> ewiges leben / also / das der </w:t>
      </w:r>
      <w:proofErr w:type="spellStart"/>
      <w:r>
        <w:t>Himel</w:t>
      </w:r>
      <w:proofErr w:type="spellEnd"/>
      <w:r>
        <w:t xml:space="preserve"> allezeit Juden und Heiden so </w:t>
      </w:r>
      <w:proofErr w:type="spellStart"/>
      <w:r>
        <w:t>buessen</w:t>
      </w:r>
      <w:proofErr w:type="spellEnd"/>
      <w:r>
        <w:t xml:space="preserve"> und </w:t>
      </w:r>
      <w:proofErr w:type="spellStart"/>
      <w:r>
        <w:t>glewben</w:t>
      </w:r>
      <w:proofErr w:type="spellEnd"/>
      <w:r>
        <w:t xml:space="preserve"> offenstehet und niemand </w:t>
      </w:r>
      <w:proofErr w:type="spellStart"/>
      <w:r>
        <w:t>dises</w:t>
      </w:r>
      <w:proofErr w:type="spellEnd"/>
      <w:r>
        <w:t xml:space="preserve"> und jenes </w:t>
      </w:r>
      <w:proofErr w:type="spellStart"/>
      <w:r>
        <w:t>lebens</w:t>
      </w:r>
      <w:proofErr w:type="spellEnd"/>
      <w:r>
        <w:t xml:space="preserve"> </w:t>
      </w:r>
      <w:proofErr w:type="spellStart"/>
      <w:r>
        <w:t>selickeit</w:t>
      </w:r>
      <w:proofErr w:type="spellEnd"/>
      <w:r>
        <w:t xml:space="preserve"> beraubet wird on der nichts </w:t>
      </w:r>
      <w:proofErr w:type="spellStart"/>
      <w:r>
        <w:t>buesset</w:t>
      </w:r>
      <w:proofErr w:type="spellEnd"/>
      <w:r>
        <w:t xml:space="preserve"> und nicht </w:t>
      </w:r>
      <w:proofErr w:type="spellStart"/>
      <w:r>
        <w:t>glewbet</w:t>
      </w:r>
      <w:proofErr w:type="spellEnd"/>
      <w:r>
        <w:t xml:space="preserve"> an CHRISTUM: wie Paulus auch zeuget da er den </w:t>
      </w:r>
      <w:proofErr w:type="spellStart"/>
      <w:r>
        <w:t>glewbigen</w:t>
      </w:r>
      <w:proofErr w:type="spellEnd"/>
      <w:r>
        <w:t xml:space="preserve"> Heiden </w:t>
      </w:r>
      <w:proofErr w:type="spellStart"/>
      <w:r>
        <w:t>gepeut</w:t>
      </w:r>
      <w:proofErr w:type="spellEnd"/>
      <w:r>
        <w:t xml:space="preserve"> das sie die </w:t>
      </w:r>
      <w:proofErr w:type="spellStart"/>
      <w:r>
        <w:t>unglewbigen</w:t>
      </w:r>
      <w:proofErr w:type="spellEnd"/>
      <w:r>
        <w:t xml:space="preserve"> Juden </w:t>
      </w:r>
      <w:proofErr w:type="spellStart"/>
      <w:r>
        <w:t>umb</w:t>
      </w:r>
      <w:proofErr w:type="spellEnd"/>
      <w:r>
        <w:t xml:space="preserve"> des willen nicht so gar </w:t>
      </w:r>
      <w:proofErr w:type="spellStart"/>
      <w:r>
        <w:t>hinwerffen</w:t>
      </w:r>
      <w:proofErr w:type="spellEnd"/>
      <w:r>
        <w:t xml:space="preserve"> das sie Gott allezeit wider </w:t>
      </w:r>
      <w:proofErr w:type="spellStart"/>
      <w:r>
        <w:t>annemen</w:t>
      </w:r>
      <w:proofErr w:type="spellEnd"/>
      <w:r>
        <w:t xml:space="preserve"> wolle wenn sie nur </w:t>
      </w:r>
      <w:proofErr w:type="spellStart"/>
      <w:r>
        <w:t>buessen</w:t>
      </w:r>
      <w:proofErr w:type="spellEnd"/>
      <w:r>
        <w:t xml:space="preserve"> und </w:t>
      </w:r>
      <w:proofErr w:type="spellStart"/>
      <w:r>
        <w:t>glewben</w:t>
      </w:r>
      <w:proofErr w:type="spellEnd"/>
      <w:r>
        <w:t xml:space="preserve"> an CHRISTUM </w:t>
      </w:r>
      <w:proofErr w:type="spellStart"/>
      <w:r>
        <w:t>dda</w:t>
      </w:r>
      <w:proofErr w:type="spellEnd"/>
      <w:r>
        <w:t xml:space="preserve"> er spricht Ro. II. </w:t>
      </w:r>
      <w:proofErr w:type="spellStart"/>
      <w:r>
        <w:t>Schaw</w:t>
      </w:r>
      <w:proofErr w:type="spellEnd"/>
      <w:r>
        <w:t xml:space="preserve"> an die </w:t>
      </w:r>
      <w:proofErr w:type="spellStart"/>
      <w:r>
        <w:t>guete</w:t>
      </w:r>
      <w:proofErr w:type="spellEnd"/>
      <w:r>
        <w:t xml:space="preserve"> und den ernst Gottes / den ernst an den Juden die gefallen sind / die </w:t>
      </w:r>
      <w:proofErr w:type="spellStart"/>
      <w:r>
        <w:t>guete</w:t>
      </w:r>
      <w:proofErr w:type="spellEnd"/>
      <w:r>
        <w:t xml:space="preserve"> aber an den Heiden so ferne sie an der </w:t>
      </w:r>
      <w:proofErr w:type="spellStart"/>
      <w:r>
        <w:t>guete</w:t>
      </w:r>
      <w:proofErr w:type="spellEnd"/>
      <w:r>
        <w:t xml:space="preserve"> bleiben / sonst werden sie auch </w:t>
      </w:r>
      <w:proofErr w:type="spellStart"/>
      <w:r>
        <w:t>abgehawen</w:t>
      </w:r>
      <w:proofErr w:type="spellEnd"/>
      <w:r>
        <w:t xml:space="preserve"> / und die Juden wenn sie nicht bleiben im </w:t>
      </w:r>
      <w:proofErr w:type="spellStart"/>
      <w:r>
        <w:t>unglawben</w:t>
      </w:r>
      <w:proofErr w:type="spellEnd"/>
      <w:r>
        <w:t xml:space="preserve"> werden sie </w:t>
      </w:r>
      <w:proofErr w:type="spellStart"/>
      <w:r>
        <w:t>eingepfropfft</w:t>
      </w:r>
      <w:proofErr w:type="spellEnd"/>
      <w:r>
        <w:t xml:space="preserve"> werden: denn so du aus dem </w:t>
      </w:r>
      <w:proofErr w:type="spellStart"/>
      <w:r>
        <w:t>oelbawme</w:t>
      </w:r>
      <w:proofErr w:type="spellEnd"/>
      <w:r>
        <w:t xml:space="preserve"> der von </w:t>
      </w:r>
      <w:proofErr w:type="spellStart"/>
      <w:r>
        <w:t>natur</w:t>
      </w:r>
      <w:proofErr w:type="spellEnd"/>
      <w:r>
        <w:t xml:space="preserve"> wilde war </w:t>
      </w:r>
      <w:proofErr w:type="spellStart"/>
      <w:r>
        <w:t>ausgehawen</w:t>
      </w:r>
      <w:proofErr w:type="spellEnd"/>
      <w:r>
        <w:t xml:space="preserve"> bist und wider die </w:t>
      </w:r>
      <w:proofErr w:type="spellStart"/>
      <w:r>
        <w:t>natur</w:t>
      </w:r>
      <w:proofErr w:type="spellEnd"/>
      <w:r>
        <w:t xml:space="preserve"> in </w:t>
      </w:r>
      <w:proofErr w:type="spellStart"/>
      <w:r>
        <w:t>oelbawme</w:t>
      </w:r>
      <w:proofErr w:type="spellEnd"/>
      <w:r>
        <w:t xml:space="preserve"> </w:t>
      </w:r>
      <w:proofErr w:type="spellStart"/>
      <w:r>
        <w:t>gepfropfft</w:t>
      </w:r>
      <w:proofErr w:type="spellEnd"/>
      <w:r>
        <w:t xml:space="preserve"> / wieviel mehr werden die </w:t>
      </w:r>
      <w:proofErr w:type="spellStart"/>
      <w:r>
        <w:t>natuerlichen</w:t>
      </w:r>
      <w:proofErr w:type="spellEnd"/>
      <w:r>
        <w:t xml:space="preserve"> zweige </w:t>
      </w:r>
      <w:proofErr w:type="spellStart"/>
      <w:r>
        <w:t>eingepfopfft</w:t>
      </w:r>
      <w:proofErr w:type="spellEnd"/>
      <w:r>
        <w:t xml:space="preserve"> in </w:t>
      </w:r>
      <w:proofErr w:type="spellStart"/>
      <w:r>
        <w:t>iren</w:t>
      </w:r>
      <w:proofErr w:type="spellEnd"/>
      <w:r>
        <w:t xml:space="preserve"> eigen </w:t>
      </w:r>
      <w:proofErr w:type="spellStart"/>
      <w:r>
        <w:t>oelbawme</w:t>
      </w:r>
      <w:proofErr w:type="spellEnd"/>
      <w:r>
        <w:t xml:space="preserve">: </w:t>
      </w:r>
      <w:proofErr w:type="spellStart"/>
      <w:r>
        <w:t>hoeret</w:t>
      </w:r>
      <w:proofErr w:type="spellEnd"/>
      <w:r>
        <w:t xml:space="preserve"> </w:t>
      </w:r>
      <w:proofErr w:type="spellStart"/>
      <w:r>
        <w:t>dis</w:t>
      </w:r>
      <w:proofErr w:type="spellEnd"/>
      <w:r>
        <w:t xml:space="preserve"> </w:t>
      </w:r>
      <w:proofErr w:type="spellStart"/>
      <w:r>
        <w:t>geheimnis</w:t>
      </w:r>
      <w:proofErr w:type="spellEnd"/>
      <w:r>
        <w:t xml:space="preserve"> / </w:t>
      </w:r>
      <w:proofErr w:type="spellStart"/>
      <w:r>
        <w:t>auffdas</w:t>
      </w:r>
      <w:proofErr w:type="spellEnd"/>
      <w:r>
        <w:t xml:space="preserve"> </w:t>
      </w:r>
      <w:proofErr w:type="spellStart"/>
      <w:r>
        <w:t>ir</w:t>
      </w:r>
      <w:proofErr w:type="spellEnd"/>
      <w:r>
        <w:t xml:space="preserve"> nicht </w:t>
      </w:r>
      <w:proofErr w:type="spellStart"/>
      <w:r>
        <w:t>soltz</w:t>
      </w:r>
      <w:proofErr w:type="spellEnd"/>
      <w:r>
        <w:t xml:space="preserve"> seit: </w:t>
      </w:r>
      <w:proofErr w:type="spellStart"/>
      <w:r>
        <w:t>blindheit</w:t>
      </w:r>
      <w:proofErr w:type="spellEnd"/>
      <w:r>
        <w:t xml:space="preserve"> ist eins teils Israel </w:t>
      </w:r>
      <w:proofErr w:type="spellStart"/>
      <w:r>
        <w:t>widerfaren</w:t>
      </w:r>
      <w:proofErr w:type="spellEnd"/>
      <w:r>
        <w:t xml:space="preserve"> solang bis die </w:t>
      </w:r>
      <w:proofErr w:type="spellStart"/>
      <w:r>
        <w:t>fuelle</w:t>
      </w:r>
      <w:proofErr w:type="spellEnd"/>
      <w:r>
        <w:t xml:space="preserve"> der Heiden eingegangen ist und also der </w:t>
      </w:r>
      <w:proofErr w:type="spellStart"/>
      <w:r>
        <w:t>gantz</w:t>
      </w:r>
      <w:proofErr w:type="spellEnd"/>
      <w:r>
        <w:t xml:space="preserve"> Israel selig werden / als geschrieben stehet / es wird </w:t>
      </w:r>
      <w:proofErr w:type="spellStart"/>
      <w:r>
        <w:t>komen</w:t>
      </w:r>
      <w:proofErr w:type="spellEnd"/>
      <w:r>
        <w:t xml:space="preserve"> aus Zion der </w:t>
      </w:r>
      <w:proofErr w:type="spellStart"/>
      <w:r>
        <w:t>erloeser</w:t>
      </w:r>
      <w:proofErr w:type="spellEnd"/>
      <w:r>
        <w:t xml:space="preserve"> und abwenden das gottlose wesen / und </w:t>
      </w:r>
      <w:proofErr w:type="spellStart"/>
      <w:r>
        <w:t>dis</w:t>
      </w:r>
      <w:proofErr w:type="spellEnd"/>
      <w:r>
        <w:t xml:space="preserve"> ist mein Testament mit </w:t>
      </w:r>
      <w:proofErr w:type="spellStart"/>
      <w:r>
        <w:t>inen</w:t>
      </w:r>
      <w:proofErr w:type="spellEnd"/>
      <w:r>
        <w:t xml:space="preserve"> das ich </w:t>
      </w:r>
      <w:proofErr w:type="spellStart"/>
      <w:r>
        <w:t>ire</w:t>
      </w:r>
      <w:proofErr w:type="spellEnd"/>
      <w:r>
        <w:t xml:space="preserve"> </w:t>
      </w:r>
      <w:proofErr w:type="spellStart"/>
      <w:r>
        <w:t>suende</w:t>
      </w:r>
      <w:proofErr w:type="spellEnd"/>
      <w:r>
        <w:t xml:space="preserve"> </w:t>
      </w:r>
      <w:proofErr w:type="spellStart"/>
      <w:r>
        <w:t>wegneme</w:t>
      </w:r>
      <w:proofErr w:type="spellEnd"/>
      <w:r>
        <w:t xml:space="preserve">: Gottes gaben und </w:t>
      </w:r>
      <w:proofErr w:type="spellStart"/>
      <w:r>
        <w:t>beruffung</w:t>
      </w:r>
      <w:proofErr w:type="spellEnd"/>
      <w:r>
        <w:t xml:space="preserve"> </w:t>
      </w:r>
      <w:proofErr w:type="spellStart"/>
      <w:r>
        <w:t>muegen</w:t>
      </w:r>
      <w:proofErr w:type="spellEnd"/>
      <w:r>
        <w:t xml:space="preserve"> in nicht </w:t>
      </w:r>
      <w:proofErr w:type="spellStart"/>
      <w:r>
        <w:t>gerewen</w:t>
      </w:r>
      <w:proofErr w:type="spellEnd"/>
      <w:r>
        <w:t xml:space="preserve">. Haben wir nu das Capitel nach dem </w:t>
      </w:r>
      <w:proofErr w:type="spellStart"/>
      <w:r>
        <w:t>gesetz</w:t>
      </w:r>
      <w:proofErr w:type="spellEnd"/>
      <w:r>
        <w:t xml:space="preserve"> und Evangelion in zweie </w:t>
      </w:r>
      <w:proofErr w:type="spellStart"/>
      <w:r>
        <w:t>stuecke</w:t>
      </w:r>
      <w:proofErr w:type="spellEnd"/>
      <w:r>
        <w:t xml:space="preserve"> </w:t>
      </w:r>
      <w:proofErr w:type="spellStart"/>
      <w:r>
        <w:t>geteilet</w:t>
      </w:r>
      <w:proofErr w:type="spellEnd"/>
      <w:r>
        <w:t xml:space="preserve">: so last uns </w:t>
      </w:r>
      <w:proofErr w:type="spellStart"/>
      <w:r>
        <w:t>erzelen</w:t>
      </w:r>
      <w:proofErr w:type="spellEnd"/>
      <w:r>
        <w:t xml:space="preserve">: Im ersten wie Gott der </w:t>
      </w:r>
      <w:proofErr w:type="spellStart"/>
      <w:r>
        <w:t>unbußferttigen</w:t>
      </w:r>
      <w:proofErr w:type="spellEnd"/>
      <w:r>
        <w:t xml:space="preserve"> und </w:t>
      </w:r>
      <w:proofErr w:type="spellStart"/>
      <w:r>
        <w:t>unglewbigen</w:t>
      </w:r>
      <w:proofErr w:type="spellEnd"/>
      <w:r>
        <w:t xml:space="preserve"> fasten betten </w:t>
      </w:r>
      <w:proofErr w:type="spellStart"/>
      <w:r>
        <w:t>wercke</w:t>
      </w:r>
      <w:proofErr w:type="spellEnd"/>
      <w:r>
        <w:t xml:space="preserve"> </w:t>
      </w:r>
      <w:proofErr w:type="spellStart"/>
      <w:r>
        <w:t>verwirfft</w:t>
      </w:r>
      <w:proofErr w:type="spellEnd"/>
      <w:r>
        <w:t xml:space="preserve"> </w:t>
      </w:r>
      <w:proofErr w:type="spellStart"/>
      <w:r>
        <w:t>umb</w:t>
      </w:r>
      <w:proofErr w:type="spellEnd"/>
      <w:r>
        <w:t xml:space="preserve"> acht </w:t>
      </w:r>
      <w:proofErr w:type="spellStart"/>
      <w:r>
        <w:t>suende</w:t>
      </w:r>
      <w:proofErr w:type="spellEnd"/>
      <w:r>
        <w:t xml:space="preserve"> willen: und wie er die Juden </w:t>
      </w:r>
      <w:proofErr w:type="spellStart"/>
      <w:r>
        <w:t>umb</w:t>
      </w:r>
      <w:proofErr w:type="spellEnd"/>
      <w:r>
        <w:t xml:space="preserve"> </w:t>
      </w:r>
      <w:proofErr w:type="spellStart"/>
      <w:r>
        <w:t>erzeleter</w:t>
      </w:r>
      <w:proofErr w:type="spellEnd"/>
      <w:r>
        <w:t xml:space="preserve"> achte </w:t>
      </w:r>
      <w:proofErr w:type="spellStart"/>
      <w:r>
        <w:t>suende</w:t>
      </w:r>
      <w:proofErr w:type="spellEnd"/>
      <w:r>
        <w:t xml:space="preserve"> willen mit achte plagen oder </w:t>
      </w:r>
      <w:proofErr w:type="spellStart"/>
      <w:r>
        <w:t>suenden</w:t>
      </w:r>
      <w:proofErr w:type="spellEnd"/>
      <w:r>
        <w:t xml:space="preserve"> straffet: Im andern wie und </w:t>
      </w:r>
      <w:proofErr w:type="spellStart"/>
      <w:r>
        <w:t>warumb</w:t>
      </w:r>
      <w:proofErr w:type="spellEnd"/>
      <w:r>
        <w:t xml:space="preserve"> CHRISTUS vom </w:t>
      </w:r>
      <w:proofErr w:type="spellStart"/>
      <w:r>
        <w:t>Himel</w:t>
      </w:r>
      <w:proofErr w:type="spellEnd"/>
      <w:r>
        <w:t xml:space="preserve"> </w:t>
      </w:r>
      <w:proofErr w:type="spellStart"/>
      <w:r>
        <w:t>komen</w:t>
      </w:r>
      <w:proofErr w:type="spellEnd"/>
      <w:r>
        <w:t xml:space="preserve"> ist die </w:t>
      </w:r>
      <w:proofErr w:type="spellStart"/>
      <w:r>
        <w:t>welt</w:t>
      </w:r>
      <w:proofErr w:type="spellEnd"/>
      <w:r>
        <w:t xml:space="preserve"> </w:t>
      </w:r>
      <w:proofErr w:type="spellStart"/>
      <w:r>
        <w:t>zuerloesen</w:t>
      </w:r>
      <w:proofErr w:type="spellEnd"/>
      <w:r>
        <w:t xml:space="preserve">: wie und wenn CHRISTUS </w:t>
      </w:r>
      <w:proofErr w:type="spellStart"/>
      <w:r>
        <w:t>vomHimel</w:t>
      </w:r>
      <w:proofErr w:type="spellEnd"/>
      <w:r>
        <w:t xml:space="preserve"> </w:t>
      </w:r>
      <w:proofErr w:type="spellStart"/>
      <w:r>
        <w:t>komen</w:t>
      </w:r>
      <w:proofErr w:type="spellEnd"/>
      <w:r>
        <w:t xml:space="preserve"> ist: von dem Bunde Gottes mit der Christenheit. </w:t>
      </w:r>
    </w:p>
    <w:p w14:paraId="3460D927" w14:textId="77777777" w:rsidR="000D0D7A" w:rsidRDefault="000D0D7A" w:rsidP="000D0D7A">
      <w:pPr>
        <w:pStyle w:val="StandardWeb"/>
      </w:pPr>
      <w:proofErr w:type="spellStart"/>
      <w:r>
        <w:rPr>
          <w:rStyle w:val="Fett"/>
          <w:rFonts w:eastAsiaTheme="majorEastAsia"/>
        </w:rPr>
        <w:t>Sihe</w:t>
      </w:r>
      <w:proofErr w:type="spellEnd"/>
      <w:r>
        <w:rPr>
          <w:rStyle w:val="Fett"/>
          <w:rFonts w:eastAsiaTheme="majorEastAsia"/>
        </w:rPr>
        <w:t xml:space="preserve"> des </w:t>
      </w:r>
      <w:proofErr w:type="spellStart"/>
      <w:r>
        <w:rPr>
          <w:rStyle w:val="Fett"/>
          <w:rFonts w:eastAsiaTheme="majorEastAsia"/>
        </w:rPr>
        <w:t>Hern</w:t>
      </w:r>
      <w:proofErr w:type="spellEnd"/>
      <w:r>
        <w:rPr>
          <w:rStyle w:val="Fett"/>
          <w:rFonts w:eastAsiaTheme="majorEastAsia"/>
        </w:rPr>
        <w:t xml:space="preserve"> </w:t>
      </w:r>
      <w:proofErr w:type="spellStart"/>
      <w:r>
        <w:rPr>
          <w:rStyle w:val="Fett"/>
          <w:rFonts w:eastAsiaTheme="majorEastAsia"/>
        </w:rPr>
        <w:t>hand</w:t>
      </w:r>
      <w:proofErr w:type="spellEnd"/>
      <w:r>
        <w:rPr>
          <w:rStyle w:val="Fett"/>
          <w:rFonts w:eastAsiaTheme="majorEastAsia"/>
        </w:rPr>
        <w:t xml:space="preserve"> ist nicht </w:t>
      </w:r>
      <w:proofErr w:type="spellStart"/>
      <w:r>
        <w:rPr>
          <w:rStyle w:val="Fett"/>
          <w:rFonts w:eastAsiaTheme="majorEastAsia"/>
        </w:rPr>
        <w:t>zukurtz</w:t>
      </w:r>
      <w:proofErr w:type="spellEnd"/>
      <w:r>
        <w:rPr>
          <w:rStyle w:val="Fett"/>
          <w:rFonts w:eastAsiaTheme="majorEastAsia"/>
        </w:rPr>
        <w:t xml:space="preserve"> das er nicht </w:t>
      </w:r>
      <w:proofErr w:type="spellStart"/>
      <w:r>
        <w:rPr>
          <w:rStyle w:val="Fett"/>
          <w:rFonts w:eastAsiaTheme="majorEastAsia"/>
        </w:rPr>
        <w:t>helffen</w:t>
      </w:r>
      <w:proofErr w:type="spellEnd"/>
      <w:r>
        <w:rPr>
          <w:rStyle w:val="Fett"/>
          <w:rFonts w:eastAsiaTheme="majorEastAsia"/>
        </w:rPr>
        <w:t xml:space="preserve"> </w:t>
      </w:r>
      <w:proofErr w:type="spellStart"/>
      <w:r>
        <w:rPr>
          <w:rStyle w:val="Fett"/>
          <w:rFonts w:eastAsiaTheme="majorEastAsia"/>
        </w:rPr>
        <w:t>konne</w:t>
      </w:r>
      <w:proofErr w:type="spellEnd"/>
      <w:r>
        <w:rPr>
          <w:rStyle w:val="Fett"/>
          <w:rFonts w:eastAsiaTheme="majorEastAsia"/>
        </w:rPr>
        <w:t xml:space="preserve"> / und seine </w:t>
      </w:r>
      <w:proofErr w:type="spellStart"/>
      <w:r>
        <w:rPr>
          <w:rStyle w:val="Fett"/>
          <w:rFonts w:eastAsiaTheme="majorEastAsia"/>
        </w:rPr>
        <w:t>ohren</w:t>
      </w:r>
      <w:proofErr w:type="spellEnd"/>
      <w:r>
        <w:rPr>
          <w:rStyle w:val="Fett"/>
          <w:rFonts w:eastAsiaTheme="majorEastAsia"/>
        </w:rPr>
        <w:t xml:space="preserve"> sind nicht dicke worden das er nicht </w:t>
      </w:r>
      <w:proofErr w:type="spellStart"/>
      <w:r>
        <w:rPr>
          <w:rStyle w:val="Fett"/>
          <w:rFonts w:eastAsiaTheme="majorEastAsia"/>
        </w:rPr>
        <w:t>hoere</w:t>
      </w:r>
      <w:proofErr w:type="spellEnd"/>
      <w:r>
        <w:rPr>
          <w:rStyle w:val="Fett"/>
          <w:rFonts w:eastAsiaTheme="majorEastAsia"/>
        </w:rPr>
        <w:t xml:space="preserve">: sondern </w:t>
      </w:r>
      <w:proofErr w:type="spellStart"/>
      <w:r>
        <w:rPr>
          <w:rStyle w:val="Fett"/>
          <w:rFonts w:eastAsiaTheme="majorEastAsia"/>
        </w:rPr>
        <w:t>ewer</w:t>
      </w:r>
      <w:proofErr w:type="spellEnd"/>
      <w:r>
        <w:rPr>
          <w:rStyle w:val="Fett"/>
          <w:rFonts w:eastAsiaTheme="majorEastAsia"/>
        </w:rPr>
        <w:t xml:space="preserve"> </w:t>
      </w:r>
      <w:proofErr w:type="spellStart"/>
      <w:r>
        <w:rPr>
          <w:rStyle w:val="Fett"/>
          <w:rFonts w:eastAsiaTheme="majorEastAsia"/>
        </w:rPr>
        <w:t>untugend</w:t>
      </w:r>
      <w:proofErr w:type="spellEnd"/>
      <w:r>
        <w:rPr>
          <w:rStyle w:val="Fett"/>
          <w:rFonts w:eastAsiaTheme="majorEastAsia"/>
        </w:rPr>
        <w:t xml:space="preserve"> scheiden euch und </w:t>
      </w:r>
      <w:proofErr w:type="spellStart"/>
      <w:r>
        <w:rPr>
          <w:rStyle w:val="Fett"/>
          <w:rFonts w:eastAsiaTheme="majorEastAsia"/>
        </w:rPr>
        <w:t>ewern</w:t>
      </w:r>
      <w:proofErr w:type="spellEnd"/>
      <w:r>
        <w:rPr>
          <w:rStyle w:val="Fett"/>
          <w:rFonts w:eastAsiaTheme="majorEastAsia"/>
        </w:rPr>
        <w:t xml:space="preserve"> Gott voneinander / und </w:t>
      </w:r>
      <w:proofErr w:type="spellStart"/>
      <w:r>
        <w:rPr>
          <w:rStyle w:val="Fett"/>
          <w:rFonts w:eastAsiaTheme="majorEastAsia"/>
        </w:rPr>
        <w:t>ewer</w:t>
      </w:r>
      <w:proofErr w:type="spellEnd"/>
      <w:r>
        <w:rPr>
          <w:rStyle w:val="Fett"/>
          <w:rFonts w:eastAsiaTheme="majorEastAsia"/>
        </w:rPr>
        <w:t xml:space="preserve"> </w:t>
      </w:r>
      <w:proofErr w:type="spellStart"/>
      <w:r>
        <w:rPr>
          <w:rStyle w:val="Fett"/>
          <w:rFonts w:eastAsiaTheme="majorEastAsia"/>
        </w:rPr>
        <w:t>suende</w:t>
      </w:r>
      <w:proofErr w:type="spellEnd"/>
      <w:r>
        <w:rPr>
          <w:rStyle w:val="Fett"/>
          <w:rFonts w:eastAsiaTheme="majorEastAsia"/>
        </w:rPr>
        <w:t xml:space="preserve"> verbergen das </w:t>
      </w:r>
      <w:proofErr w:type="spellStart"/>
      <w:r>
        <w:rPr>
          <w:rStyle w:val="Fett"/>
          <w:rFonts w:eastAsiaTheme="majorEastAsia"/>
        </w:rPr>
        <w:t>angesichte</w:t>
      </w:r>
      <w:proofErr w:type="spellEnd"/>
      <w:r>
        <w:rPr>
          <w:rStyle w:val="Fett"/>
          <w:rFonts w:eastAsiaTheme="majorEastAsia"/>
        </w:rPr>
        <w:t xml:space="preserve"> von euch das </w:t>
      </w:r>
      <w:proofErr w:type="spellStart"/>
      <w:r>
        <w:rPr>
          <w:rStyle w:val="Fett"/>
          <w:rFonts w:eastAsiaTheme="majorEastAsia"/>
        </w:rPr>
        <w:t>ir</w:t>
      </w:r>
      <w:proofErr w:type="spellEnd"/>
      <w:r>
        <w:rPr>
          <w:rStyle w:val="Fett"/>
          <w:rFonts w:eastAsiaTheme="majorEastAsia"/>
        </w:rPr>
        <w:t xml:space="preserve"> nicht </w:t>
      </w:r>
      <w:proofErr w:type="spellStart"/>
      <w:r>
        <w:rPr>
          <w:rStyle w:val="Fett"/>
          <w:rFonts w:eastAsiaTheme="majorEastAsia"/>
        </w:rPr>
        <w:t>gehoeret</w:t>
      </w:r>
      <w:proofErr w:type="spellEnd"/>
      <w:r>
        <w:rPr>
          <w:rStyle w:val="Fett"/>
          <w:rFonts w:eastAsiaTheme="majorEastAsia"/>
        </w:rPr>
        <w:t xml:space="preserve"> werdet. Denn </w:t>
      </w:r>
      <w:proofErr w:type="spellStart"/>
      <w:r>
        <w:rPr>
          <w:rStyle w:val="Fett"/>
          <w:rFonts w:eastAsiaTheme="majorEastAsia"/>
        </w:rPr>
        <w:t>ewer</w:t>
      </w:r>
      <w:proofErr w:type="spellEnd"/>
      <w:r>
        <w:rPr>
          <w:rStyle w:val="Fett"/>
          <w:rFonts w:eastAsiaTheme="majorEastAsia"/>
        </w:rPr>
        <w:t xml:space="preserve"> </w:t>
      </w:r>
      <w:proofErr w:type="spellStart"/>
      <w:r>
        <w:rPr>
          <w:rStyle w:val="Fett"/>
          <w:rFonts w:eastAsiaTheme="majorEastAsia"/>
        </w:rPr>
        <w:t>hende</w:t>
      </w:r>
      <w:proofErr w:type="spellEnd"/>
      <w:r>
        <w:rPr>
          <w:rStyle w:val="Fett"/>
          <w:rFonts w:eastAsiaTheme="majorEastAsia"/>
        </w:rPr>
        <w:t xml:space="preserve"> sind mit </w:t>
      </w:r>
      <w:proofErr w:type="spellStart"/>
      <w:r>
        <w:rPr>
          <w:rStyle w:val="Fett"/>
          <w:rFonts w:eastAsiaTheme="majorEastAsia"/>
        </w:rPr>
        <w:t>blut</w:t>
      </w:r>
      <w:proofErr w:type="spellEnd"/>
      <w:r>
        <w:rPr>
          <w:rStyle w:val="Fett"/>
          <w:rFonts w:eastAsiaTheme="majorEastAsia"/>
        </w:rPr>
        <w:t xml:space="preserve"> befleckt und </w:t>
      </w:r>
      <w:proofErr w:type="spellStart"/>
      <w:r>
        <w:rPr>
          <w:rStyle w:val="Fett"/>
          <w:rFonts w:eastAsiaTheme="majorEastAsia"/>
        </w:rPr>
        <w:t>ewere</w:t>
      </w:r>
      <w:proofErr w:type="spellEnd"/>
      <w:r>
        <w:rPr>
          <w:rStyle w:val="Fett"/>
          <w:rFonts w:eastAsiaTheme="majorEastAsia"/>
        </w:rPr>
        <w:t xml:space="preserve"> </w:t>
      </w:r>
      <w:proofErr w:type="spellStart"/>
      <w:r>
        <w:rPr>
          <w:rStyle w:val="Fett"/>
          <w:rFonts w:eastAsiaTheme="majorEastAsia"/>
        </w:rPr>
        <w:t>finger</w:t>
      </w:r>
      <w:proofErr w:type="spellEnd"/>
      <w:r>
        <w:rPr>
          <w:rStyle w:val="Fett"/>
          <w:rFonts w:eastAsiaTheme="majorEastAsia"/>
        </w:rPr>
        <w:t xml:space="preserve"> mit </w:t>
      </w:r>
      <w:proofErr w:type="spellStart"/>
      <w:r>
        <w:rPr>
          <w:rStyle w:val="Fett"/>
          <w:rFonts w:eastAsiaTheme="majorEastAsia"/>
        </w:rPr>
        <w:t>untugent</w:t>
      </w:r>
      <w:proofErr w:type="spellEnd"/>
      <w:r>
        <w:rPr>
          <w:rStyle w:val="Fett"/>
          <w:rFonts w:eastAsiaTheme="majorEastAsia"/>
        </w:rPr>
        <w:t xml:space="preserve">. Ewer </w:t>
      </w:r>
      <w:proofErr w:type="spellStart"/>
      <w:r>
        <w:rPr>
          <w:rStyle w:val="Fett"/>
          <w:rFonts w:eastAsiaTheme="majorEastAsia"/>
        </w:rPr>
        <w:t>lippen</w:t>
      </w:r>
      <w:proofErr w:type="spellEnd"/>
      <w:r>
        <w:rPr>
          <w:rStyle w:val="Fett"/>
          <w:rFonts w:eastAsiaTheme="majorEastAsia"/>
        </w:rPr>
        <w:t xml:space="preserve"> reden falsches </w:t>
      </w:r>
      <w:proofErr w:type="spellStart"/>
      <w:r>
        <w:rPr>
          <w:rStyle w:val="Fett"/>
          <w:rFonts w:eastAsiaTheme="majorEastAsia"/>
        </w:rPr>
        <w:t>ewer</w:t>
      </w:r>
      <w:proofErr w:type="spellEnd"/>
      <w:r>
        <w:rPr>
          <w:rStyle w:val="Fett"/>
          <w:rFonts w:eastAsiaTheme="majorEastAsia"/>
        </w:rPr>
        <w:t xml:space="preserve"> </w:t>
      </w:r>
      <w:proofErr w:type="spellStart"/>
      <w:r>
        <w:rPr>
          <w:rStyle w:val="Fett"/>
          <w:rFonts w:eastAsiaTheme="majorEastAsia"/>
        </w:rPr>
        <w:t>zunge</w:t>
      </w:r>
      <w:proofErr w:type="spellEnd"/>
      <w:r>
        <w:rPr>
          <w:rStyle w:val="Fett"/>
          <w:rFonts w:eastAsiaTheme="majorEastAsia"/>
        </w:rPr>
        <w:t xml:space="preserve"> </w:t>
      </w:r>
      <w:proofErr w:type="spellStart"/>
      <w:r>
        <w:rPr>
          <w:rStyle w:val="Fett"/>
          <w:rFonts w:eastAsiaTheme="majorEastAsia"/>
        </w:rPr>
        <w:t>tichtet</w:t>
      </w:r>
      <w:proofErr w:type="spellEnd"/>
      <w:r>
        <w:rPr>
          <w:rStyle w:val="Fett"/>
          <w:rFonts w:eastAsiaTheme="majorEastAsia"/>
        </w:rPr>
        <w:t xml:space="preserve"> unrechtes: es ist niemand der von </w:t>
      </w:r>
      <w:proofErr w:type="spellStart"/>
      <w:r>
        <w:rPr>
          <w:rStyle w:val="Fett"/>
          <w:rFonts w:eastAsiaTheme="majorEastAsia"/>
        </w:rPr>
        <w:t>gerechtickeit</w:t>
      </w:r>
      <w:proofErr w:type="spellEnd"/>
      <w:r>
        <w:rPr>
          <w:rStyle w:val="Fett"/>
          <w:rFonts w:eastAsiaTheme="majorEastAsia"/>
        </w:rPr>
        <w:t xml:space="preserve"> predige oder </w:t>
      </w:r>
      <w:proofErr w:type="spellStart"/>
      <w:r>
        <w:rPr>
          <w:rStyle w:val="Fett"/>
          <w:rFonts w:eastAsiaTheme="majorEastAsia"/>
        </w:rPr>
        <w:t>trewlich</w:t>
      </w:r>
      <w:proofErr w:type="spellEnd"/>
      <w:r>
        <w:rPr>
          <w:rStyle w:val="Fett"/>
          <w:rFonts w:eastAsiaTheme="majorEastAsia"/>
        </w:rPr>
        <w:t xml:space="preserve"> richte. Man </w:t>
      </w:r>
      <w:proofErr w:type="spellStart"/>
      <w:r>
        <w:rPr>
          <w:rStyle w:val="Fett"/>
          <w:rFonts w:eastAsiaTheme="majorEastAsia"/>
        </w:rPr>
        <w:t>vertrawet</w:t>
      </w:r>
      <w:proofErr w:type="spellEnd"/>
      <w:r>
        <w:rPr>
          <w:rStyle w:val="Fett"/>
          <w:rFonts w:eastAsiaTheme="majorEastAsia"/>
        </w:rPr>
        <w:t xml:space="preserve"> </w:t>
      </w:r>
      <w:proofErr w:type="spellStart"/>
      <w:r>
        <w:rPr>
          <w:rStyle w:val="Fett"/>
          <w:rFonts w:eastAsiaTheme="majorEastAsia"/>
        </w:rPr>
        <w:t>auffs</w:t>
      </w:r>
      <w:proofErr w:type="spellEnd"/>
      <w:r>
        <w:rPr>
          <w:rStyle w:val="Fett"/>
          <w:rFonts w:eastAsiaTheme="majorEastAsia"/>
        </w:rPr>
        <w:t xml:space="preserve"> eitel und redet nichts </w:t>
      </w:r>
      <w:proofErr w:type="spellStart"/>
      <w:r>
        <w:rPr>
          <w:rStyle w:val="Fett"/>
          <w:rFonts w:eastAsiaTheme="majorEastAsia"/>
        </w:rPr>
        <w:t>tuechtiges</w:t>
      </w:r>
      <w:proofErr w:type="spellEnd"/>
      <w:r>
        <w:rPr>
          <w:rStyle w:val="Fett"/>
          <w:rFonts w:eastAsiaTheme="majorEastAsia"/>
        </w:rPr>
        <w:t xml:space="preserve"> / mit </w:t>
      </w:r>
      <w:proofErr w:type="spellStart"/>
      <w:r>
        <w:rPr>
          <w:rStyle w:val="Fett"/>
          <w:rFonts w:eastAsiaTheme="majorEastAsia"/>
        </w:rPr>
        <w:t>ungluecke</w:t>
      </w:r>
      <w:proofErr w:type="spellEnd"/>
      <w:r>
        <w:rPr>
          <w:rStyle w:val="Fett"/>
          <w:rFonts w:eastAsiaTheme="majorEastAsia"/>
        </w:rPr>
        <w:t xml:space="preserve"> sind sie schwanger und </w:t>
      </w:r>
      <w:proofErr w:type="spellStart"/>
      <w:r>
        <w:rPr>
          <w:rStyle w:val="Fett"/>
          <w:rFonts w:eastAsiaTheme="majorEastAsia"/>
        </w:rPr>
        <w:t>geberen</w:t>
      </w:r>
      <w:proofErr w:type="spellEnd"/>
      <w:r>
        <w:rPr>
          <w:rStyle w:val="Fett"/>
          <w:rFonts w:eastAsiaTheme="majorEastAsia"/>
        </w:rPr>
        <w:t xml:space="preserve"> </w:t>
      </w:r>
      <w:proofErr w:type="spellStart"/>
      <w:r>
        <w:rPr>
          <w:rStyle w:val="Fett"/>
          <w:rFonts w:eastAsiaTheme="majorEastAsia"/>
        </w:rPr>
        <w:t>muehe</w:t>
      </w:r>
      <w:proofErr w:type="spellEnd"/>
      <w:r>
        <w:rPr>
          <w:rStyle w:val="Fett"/>
          <w:rFonts w:eastAsiaTheme="majorEastAsia"/>
        </w:rPr>
        <w:t xml:space="preserve">. Sie </w:t>
      </w:r>
      <w:proofErr w:type="spellStart"/>
      <w:r>
        <w:rPr>
          <w:rStyle w:val="Fett"/>
          <w:rFonts w:eastAsiaTheme="majorEastAsia"/>
        </w:rPr>
        <w:t>bruetten</w:t>
      </w:r>
      <w:proofErr w:type="spellEnd"/>
      <w:r>
        <w:rPr>
          <w:rStyle w:val="Fett"/>
          <w:rFonts w:eastAsiaTheme="majorEastAsia"/>
        </w:rPr>
        <w:t xml:space="preserve"> Basiliskeneier </w:t>
      </w:r>
      <w:proofErr w:type="spellStart"/>
      <w:r>
        <w:rPr>
          <w:rStyle w:val="Fett"/>
          <w:rFonts w:eastAsiaTheme="majorEastAsia"/>
        </w:rPr>
        <w:t>unn</w:t>
      </w:r>
      <w:proofErr w:type="spellEnd"/>
      <w:r>
        <w:rPr>
          <w:rStyle w:val="Fett"/>
          <w:rFonts w:eastAsiaTheme="majorEastAsia"/>
        </w:rPr>
        <w:t xml:space="preserve"> </w:t>
      </w:r>
      <w:proofErr w:type="spellStart"/>
      <w:r>
        <w:rPr>
          <w:rStyle w:val="Fett"/>
          <w:rFonts w:eastAsiaTheme="majorEastAsia"/>
        </w:rPr>
        <w:t>wircken</w:t>
      </w:r>
      <w:proofErr w:type="spellEnd"/>
      <w:r>
        <w:rPr>
          <w:rStyle w:val="Fett"/>
          <w:rFonts w:eastAsiaTheme="majorEastAsia"/>
        </w:rPr>
        <w:t xml:space="preserve"> </w:t>
      </w:r>
      <w:proofErr w:type="spellStart"/>
      <w:r>
        <w:rPr>
          <w:rStyle w:val="Fett"/>
          <w:rFonts w:eastAsiaTheme="majorEastAsia"/>
        </w:rPr>
        <w:t>spinneweb</w:t>
      </w:r>
      <w:proofErr w:type="spellEnd"/>
      <w:r>
        <w:rPr>
          <w:rStyle w:val="Fett"/>
          <w:rFonts w:eastAsiaTheme="majorEastAsia"/>
        </w:rPr>
        <w:t xml:space="preserve"> / isset man von </w:t>
      </w:r>
      <w:proofErr w:type="spellStart"/>
      <w:r>
        <w:rPr>
          <w:rStyle w:val="Fett"/>
          <w:rFonts w:eastAsiaTheme="majorEastAsia"/>
        </w:rPr>
        <w:t>iren</w:t>
      </w:r>
      <w:proofErr w:type="spellEnd"/>
      <w:r>
        <w:rPr>
          <w:rStyle w:val="Fett"/>
          <w:rFonts w:eastAsiaTheme="majorEastAsia"/>
        </w:rPr>
        <w:t xml:space="preserve"> eiern so </w:t>
      </w:r>
      <w:proofErr w:type="spellStart"/>
      <w:r>
        <w:rPr>
          <w:rStyle w:val="Fett"/>
          <w:rFonts w:eastAsiaTheme="majorEastAsia"/>
        </w:rPr>
        <w:t>mus</w:t>
      </w:r>
      <w:proofErr w:type="spellEnd"/>
      <w:r>
        <w:rPr>
          <w:rStyle w:val="Fett"/>
          <w:rFonts w:eastAsiaTheme="majorEastAsia"/>
        </w:rPr>
        <w:t xml:space="preserve"> man sterben / zutritt </w:t>
      </w:r>
      <w:proofErr w:type="spellStart"/>
      <w:r>
        <w:rPr>
          <w:rStyle w:val="Fett"/>
          <w:rFonts w:eastAsiaTheme="majorEastAsia"/>
        </w:rPr>
        <w:t>mans</w:t>
      </w:r>
      <w:proofErr w:type="spellEnd"/>
      <w:r>
        <w:rPr>
          <w:rStyle w:val="Fett"/>
          <w:rFonts w:eastAsiaTheme="majorEastAsia"/>
        </w:rPr>
        <w:t xml:space="preserve"> aber so </w:t>
      </w:r>
      <w:proofErr w:type="spellStart"/>
      <w:r>
        <w:rPr>
          <w:rStyle w:val="Fett"/>
          <w:rFonts w:eastAsiaTheme="majorEastAsia"/>
        </w:rPr>
        <w:t>feret</w:t>
      </w:r>
      <w:proofErr w:type="spellEnd"/>
      <w:r>
        <w:rPr>
          <w:rStyle w:val="Fett"/>
          <w:rFonts w:eastAsiaTheme="majorEastAsia"/>
        </w:rPr>
        <w:t xml:space="preserve"> ein Otter </w:t>
      </w:r>
      <w:proofErr w:type="spellStart"/>
      <w:r>
        <w:rPr>
          <w:rStyle w:val="Fett"/>
          <w:rFonts w:eastAsiaTheme="majorEastAsia"/>
        </w:rPr>
        <w:t>eraus</w:t>
      </w:r>
      <w:proofErr w:type="spellEnd"/>
      <w:r>
        <w:rPr>
          <w:rStyle w:val="Fett"/>
          <w:rFonts w:eastAsiaTheme="majorEastAsia"/>
        </w:rPr>
        <w:t xml:space="preserve">: </w:t>
      </w:r>
      <w:proofErr w:type="spellStart"/>
      <w:r>
        <w:rPr>
          <w:rStyle w:val="Fett"/>
          <w:rFonts w:eastAsiaTheme="majorEastAsia"/>
        </w:rPr>
        <w:t>ire</w:t>
      </w:r>
      <w:proofErr w:type="spellEnd"/>
      <w:r>
        <w:rPr>
          <w:rStyle w:val="Fett"/>
          <w:rFonts w:eastAsiaTheme="majorEastAsia"/>
        </w:rPr>
        <w:t xml:space="preserve"> </w:t>
      </w:r>
      <w:proofErr w:type="spellStart"/>
      <w:r>
        <w:rPr>
          <w:rStyle w:val="Fett"/>
          <w:rFonts w:eastAsiaTheme="majorEastAsia"/>
        </w:rPr>
        <w:t>Spinnewebe</w:t>
      </w:r>
      <w:proofErr w:type="spellEnd"/>
      <w:r>
        <w:rPr>
          <w:rStyle w:val="Fett"/>
          <w:rFonts w:eastAsiaTheme="majorEastAsia"/>
        </w:rPr>
        <w:t xml:space="preserve"> tauge nicht zu </w:t>
      </w:r>
      <w:proofErr w:type="spellStart"/>
      <w:r>
        <w:rPr>
          <w:rStyle w:val="Fett"/>
          <w:rFonts w:eastAsiaTheme="majorEastAsia"/>
        </w:rPr>
        <w:t>kleidern</w:t>
      </w:r>
      <w:proofErr w:type="spellEnd"/>
      <w:r>
        <w:rPr>
          <w:rStyle w:val="Fett"/>
          <w:rFonts w:eastAsiaTheme="majorEastAsia"/>
        </w:rPr>
        <w:t xml:space="preserve"> </w:t>
      </w:r>
      <w:proofErr w:type="spellStart"/>
      <w:r>
        <w:rPr>
          <w:rStyle w:val="Fett"/>
          <w:rFonts w:eastAsiaTheme="majorEastAsia"/>
        </w:rPr>
        <w:t>unn</w:t>
      </w:r>
      <w:proofErr w:type="spellEnd"/>
      <w:r>
        <w:rPr>
          <w:rStyle w:val="Fett"/>
          <w:rFonts w:eastAsiaTheme="majorEastAsia"/>
        </w:rPr>
        <w:t xml:space="preserve"> </w:t>
      </w:r>
      <w:proofErr w:type="spellStart"/>
      <w:r>
        <w:rPr>
          <w:rStyle w:val="Fett"/>
          <w:rFonts w:eastAsiaTheme="majorEastAsia"/>
        </w:rPr>
        <w:t>ir</w:t>
      </w:r>
      <w:proofErr w:type="spellEnd"/>
      <w:r>
        <w:rPr>
          <w:rStyle w:val="Fett"/>
          <w:rFonts w:eastAsiaTheme="majorEastAsia"/>
        </w:rPr>
        <w:t xml:space="preserve"> </w:t>
      </w:r>
      <w:proofErr w:type="spellStart"/>
      <w:r>
        <w:rPr>
          <w:rStyle w:val="Fett"/>
          <w:rFonts w:eastAsiaTheme="majorEastAsia"/>
        </w:rPr>
        <w:t>gewircke</w:t>
      </w:r>
      <w:proofErr w:type="spellEnd"/>
      <w:r>
        <w:rPr>
          <w:rStyle w:val="Fett"/>
          <w:rFonts w:eastAsiaTheme="majorEastAsia"/>
        </w:rPr>
        <w:t xml:space="preserve"> tauge nicht zur decke: denn </w:t>
      </w:r>
      <w:proofErr w:type="spellStart"/>
      <w:r>
        <w:rPr>
          <w:rStyle w:val="Fett"/>
          <w:rFonts w:eastAsiaTheme="majorEastAsia"/>
        </w:rPr>
        <w:t>ir</w:t>
      </w:r>
      <w:proofErr w:type="spellEnd"/>
      <w:r>
        <w:rPr>
          <w:rStyle w:val="Fett"/>
          <w:rFonts w:eastAsiaTheme="majorEastAsia"/>
        </w:rPr>
        <w:t xml:space="preserve"> </w:t>
      </w:r>
      <w:proofErr w:type="spellStart"/>
      <w:r>
        <w:rPr>
          <w:rStyle w:val="Fett"/>
          <w:rFonts w:eastAsiaTheme="majorEastAsia"/>
        </w:rPr>
        <w:t>werck</w:t>
      </w:r>
      <w:proofErr w:type="spellEnd"/>
      <w:r>
        <w:rPr>
          <w:rStyle w:val="Fett"/>
          <w:rFonts w:eastAsiaTheme="majorEastAsia"/>
        </w:rPr>
        <w:t xml:space="preserve"> ist </w:t>
      </w:r>
      <w:proofErr w:type="spellStart"/>
      <w:r>
        <w:rPr>
          <w:rStyle w:val="Fett"/>
          <w:rFonts w:eastAsiaTheme="majorEastAsia"/>
        </w:rPr>
        <w:t>muehe</w:t>
      </w:r>
      <w:proofErr w:type="spellEnd"/>
      <w:r>
        <w:rPr>
          <w:rStyle w:val="Fett"/>
          <w:rFonts w:eastAsiaTheme="majorEastAsia"/>
        </w:rPr>
        <w:t xml:space="preserve"> und in </w:t>
      </w:r>
      <w:proofErr w:type="spellStart"/>
      <w:r>
        <w:rPr>
          <w:rStyle w:val="Fett"/>
          <w:rFonts w:eastAsiaTheme="majorEastAsia"/>
        </w:rPr>
        <w:t>iren</w:t>
      </w:r>
      <w:proofErr w:type="spellEnd"/>
      <w:r>
        <w:rPr>
          <w:rStyle w:val="Fett"/>
          <w:rFonts w:eastAsiaTheme="majorEastAsia"/>
        </w:rPr>
        <w:t xml:space="preserve"> </w:t>
      </w:r>
      <w:proofErr w:type="spellStart"/>
      <w:r>
        <w:rPr>
          <w:rStyle w:val="Fett"/>
          <w:rFonts w:eastAsiaTheme="majorEastAsia"/>
        </w:rPr>
        <w:t>henden</w:t>
      </w:r>
      <w:proofErr w:type="spellEnd"/>
      <w:r>
        <w:rPr>
          <w:rStyle w:val="Fett"/>
          <w:rFonts w:eastAsiaTheme="majorEastAsia"/>
        </w:rPr>
        <w:t xml:space="preserve"> ist </w:t>
      </w:r>
      <w:proofErr w:type="spellStart"/>
      <w:r>
        <w:rPr>
          <w:rStyle w:val="Fett"/>
          <w:rFonts w:eastAsiaTheme="majorEastAsia"/>
        </w:rPr>
        <w:t>frevel</w:t>
      </w:r>
      <w:proofErr w:type="spellEnd"/>
      <w:r>
        <w:rPr>
          <w:rStyle w:val="Fett"/>
          <w:rFonts w:eastAsiaTheme="majorEastAsia"/>
        </w:rPr>
        <w:t xml:space="preserve">. Ire </w:t>
      </w:r>
      <w:proofErr w:type="spellStart"/>
      <w:r>
        <w:rPr>
          <w:rStyle w:val="Fett"/>
          <w:rFonts w:eastAsiaTheme="majorEastAsia"/>
        </w:rPr>
        <w:t>fuesse</w:t>
      </w:r>
      <w:proofErr w:type="spellEnd"/>
      <w:r>
        <w:rPr>
          <w:rStyle w:val="Fett"/>
          <w:rFonts w:eastAsiaTheme="majorEastAsia"/>
        </w:rPr>
        <w:t xml:space="preserve"> </w:t>
      </w:r>
      <w:proofErr w:type="spellStart"/>
      <w:r>
        <w:rPr>
          <w:rStyle w:val="Fett"/>
          <w:rFonts w:eastAsiaTheme="majorEastAsia"/>
        </w:rPr>
        <w:t>lauffen</w:t>
      </w:r>
      <w:proofErr w:type="spellEnd"/>
      <w:r>
        <w:rPr>
          <w:rStyle w:val="Fett"/>
          <w:rFonts w:eastAsiaTheme="majorEastAsia"/>
        </w:rPr>
        <w:t xml:space="preserve"> zum </w:t>
      </w:r>
      <w:proofErr w:type="spellStart"/>
      <w:r>
        <w:rPr>
          <w:rStyle w:val="Fett"/>
          <w:rFonts w:eastAsiaTheme="majorEastAsia"/>
        </w:rPr>
        <w:t>boesen</w:t>
      </w:r>
      <w:proofErr w:type="spellEnd"/>
      <w:r>
        <w:rPr>
          <w:rStyle w:val="Fett"/>
          <w:rFonts w:eastAsiaTheme="majorEastAsia"/>
        </w:rPr>
        <w:t xml:space="preserve"> </w:t>
      </w:r>
      <w:proofErr w:type="spellStart"/>
      <w:r>
        <w:rPr>
          <w:rStyle w:val="Fett"/>
          <w:rFonts w:eastAsiaTheme="majorEastAsia"/>
        </w:rPr>
        <w:t>unn</w:t>
      </w:r>
      <w:proofErr w:type="spellEnd"/>
      <w:r>
        <w:rPr>
          <w:rStyle w:val="Fett"/>
          <w:rFonts w:eastAsiaTheme="majorEastAsia"/>
        </w:rPr>
        <w:t xml:space="preserve"> sind schnell unschuldig </w:t>
      </w:r>
      <w:proofErr w:type="spellStart"/>
      <w:r>
        <w:rPr>
          <w:rStyle w:val="Fett"/>
          <w:rFonts w:eastAsiaTheme="majorEastAsia"/>
        </w:rPr>
        <w:t>blut</w:t>
      </w:r>
      <w:proofErr w:type="spellEnd"/>
      <w:r>
        <w:rPr>
          <w:rStyle w:val="Fett"/>
          <w:rFonts w:eastAsiaTheme="majorEastAsia"/>
        </w:rPr>
        <w:t xml:space="preserve"> </w:t>
      </w:r>
      <w:proofErr w:type="spellStart"/>
      <w:r>
        <w:rPr>
          <w:rStyle w:val="Fett"/>
          <w:rFonts w:eastAsiaTheme="majorEastAsia"/>
        </w:rPr>
        <w:t>zuvergiessen</w:t>
      </w:r>
      <w:proofErr w:type="spellEnd"/>
      <w:r>
        <w:rPr>
          <w:rStyle w:val="Fett"/>
          <w:rFonts w:eastAsiaTheme="majorEastAsia"/>
        </w:rPr>
        <w:t xml:space="preserve">. Ire </w:t>
      </w:r>
      <w:proofErr w:type="spellStart"/>
      <w:r>
        <w:rPr>
          <w:rStyle w:val="Fett"/>
          <w:rFonts w:eastAsiaTheme="majorEastAsia"/>
        </w:rPr>
        <w:t>gedancken</w:t>
      </w:r>
      <w:proofErr w:type="spellEnd"/>
      <w:r>
        <w:rPr>
          <w:rStyle w:val="Fett"/>
          <w:rFonts w:eastAsiaTheme="majorEastAsia"/>
        </w:rPr>
        <w:t xml:space="preserve"> sind </w:t>
      </w:r>
      <w:proofErr w:type="spellStart"/>
      <w:r>
        <w:rPr>
          <w:rStyle w:val="Fett"/>
          <w:rFonts w:eastAsiaTheme="majorEastAsia"/>
        </w:rPr>
        <w:t>muehe</w:t>
      </w:r>
      <w:proofErr w:type="spellEnd"/>
      <w:r>
        <w:rPr>
          <w:rStyle w:val="Fett"/>
          <w:rFonts w:eastAsiaTheme="majorEastAsia"/>
        </w:rPr>
        <w:t xml:space="preserve">: </w:t>
      </w:r>
      <w:proofErr w:type="spellStart"/>
      <w:r>
        <w:rPr>
          <w:rStyle w:val="Fett"/>
          <w:rFonts w:eastAsiaTheme="majorEastAsia"/>
        </w:rPr>
        <w:t>ir</w:t>
      </w:r>
      <w:proofErr w:type="spellEnd"/>
      <w:r>
        <w:rPr>
          <w:rStyle w:val="Fett"/>
          <w:rFonts w:eastAsiaTheme="majorEastAsia"/>
        </w:rPr>
        <w:t xml:space="preserve"> weg ist eitel verderben und schaden. Sie kennen des </w:t>
      </w:r>
      <w:proofErr w:type="spellStart"/>
      <w:r>
        <w:rPr>
          <w:rStyle w:val="Fett"/>
          <w:rFonts w:eastAsiaTheme="majorEastAsia"/>
        </w:rPr>
        <w:t>wege</w:t>
      </w:r>
      <w:proofErr w:type="spellEnd"/>
      <w:r>
        <w:rPr>
          <w:rStyle w:val="Fett"/>
          <w:rFonts w:eastAsiaTheme="majorEastAsia"/>
        </w:rPr>
        <w:t xml:space="preserve"> des </w:t>
      </w:r>
      <w:proofErr w:type="spellStart"/>
      <w:r>
        <w:rPr>
          <w:rStyle w:val="Fett"/>
          <w:rFonts w:eastAsiaTheme="majorEastAsia"/>
        </w:rPr>
        <w:t>frides</w:t>
      </w:r>
      <w:proofErr w:type="spellEnd"/>
      <w:r>
        <w:rPr>
          <w:rStyle w:val="Fett"/>
          <w:rFonts w:eastAsiaTheme="majorEastAsia"/>
        </w:rPr>
        <w:t xml:space="preserve"> nicht: und ist kein recht in </w:t>
      </w:r>
      <w:proofErr w:type="spellStart"/>
      <w:r>
        <w:rPr>
          <w:rStyle w:val="Fett"/>
          <w:rFonts w:eastAsiaTheme="majorEastAsia"/>
        </w:rPr>
        <w:t>iren</w:t>
      </w:r>
      <w:proofErr w:type="spellEnd"/>
      <w:r>
        <w:rPr>
          <w:rStyle w:val="Fett"/>
          <w:rFonts w:eastAsiaTheme="majorEastAsia"/>
        </w:rPr>
        <w:t xml:space="preserve"> </w:t>
      </w:r>
      <w:proofErr w:type="spellStart"/>
      <w:r>
        <w:rPr>
          <w:rStyle w:val="Fett"/>
          <w:rFonts w:eastAsiaTheme="majorEastAsia"/>
        </w:rPr>
        <w:t>gengen</w:t>
      </w:r>
      <w:proofErr w:type="spellEnd"/>
      <w:r>
        <w:rPr>
          <w:rStyle w:val="Fett"/>
          <w:rFonts w:eastAsiaTheme="majorEastAsia"/>
        </w:rPr>
        <w:t xml:space="preserve">. Sie sind </w:t>
      </w:r>
      <w:proofErr w:type="spellStart"/>
      <w:r>
        <w:rPr>
          <w:rStyle w:val="Fett"/>
          <w:rFonts w:eastAsiaTheme="majorEastAsia"/>
        </w:rPr>
        <w:t>verkeret</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iren</w:t>
      </w:r>
      <w:proofErr w:type="spellEnd"/>
      <w:r>
        <w:rPr>
          <w:rStyle w:val="Fett"/>
          <w:rFonts w:eastAsiaTheme="majorEastAsia"/>
        </w:rPr>
        <w:t xml:space="preserve"> </w:t>
      </w:r>
      <w:proofErr w:type="spellStart"/>
      <w:r>
        <w:rPr>
          <w:rStyle w:val="Fett"/>
          <w:rFonts w:eastAsiaTheme="majorEastAsia"/>
        </w:rPr>
        <w:t>strassen</w:t>
      </w:r>
      <w:proofErr w:type="spellEnd"/>
      <w:r>
        <w:rPr>
          <w:rStyle w:val="Fett"/>
          <w:rFonts w:eastAsiaTheme="majorEastAsia"/>
        </w:rPr>
        <w:t xml:space="preserve">: wer </w:t>
      </w:r>
      <w:proofErr w:type="spellStart"/>
      <w:r>
        <w:rPr>
          <w:rStyle w:val="Fett"/>
          <w:rFonts w:eastAsiaTheme="majorEastAsia"/>
        </w:rPr>
        <w:t>drauff</w:t>
      </w:r>
      <w:proofErr w:type="spellEnd"/>
      <w:r>
        <w:rPr>
          <w:rStyle w:val="Fett"/>
          <w:rFonts w:eastAsiaTheme="majorEastAsia"/>
        </w:rPr>
        <w:t xml:space="preserve"> gehet der hat </w:t>
      </w:r>
      <w:proofErr w:type="spellStart"/>
      <w:r>
        <w:rPr>
          <w:rStyle w:val="Fett"/>
          <w:rFonts w:eastAsiaTheme="majorEastAsia"/>
        </w:rPr>
        <w:t>nimer</w:t>
      </w:r>
      <w:proofErr w:type="spellEnd"/>
      <w:r>
        <w:rPr>
          <w:rStyle w:val="Fett"/>
          <w:rFonts w:eastAsiaTheme="majorEastAsia"/>
        </w:rPr>
        <w:t xml:space="preserve"> </w:t>
      </w:r>
      <w:proofErr w:type="spellStart"/>
      <w:r>
        <w:rPr>
          <w:rStyle w:val="Fett"/>
          <w:rFonts w:eastAsiaTheme="majorEastAsia"/>
        </w:rPr>
        <w:t>friden</w:t>
      </w:r>
      <w:proofErr w:type="spellEnd"/>
      <w:r>
        <w:rPr>
          <w:rStyle w:val="Fett"/>
          <w:rFonts w:eastAsiaTheme="majorEastAsia"/>
        </w:rPr>
        <w:t>.</w:t>
      </w:r>
      <w:r>
        <w:t xml:space="preserve"> </w:t>
      </w:r>
    </w:p>
    <w:p w14:paraId="02776FEF" w14:textId="77777777" w:rsidR="000D0D7A" w:rsidRDefault="000D0D7A" w:rsidP="000D0D7A">
      <w:pPr>
        <w:pStyle w:val="StandardWeb"/>
      </w:pPr>
      <w:proofErr w:type="spellStart"/>
      <w:r>
        <w:rPr>
          <w:rStyle w:val="Fett"/>
          <w:rFonts w:eastAsiaTheme="majorEastAsia"/>
        </w:rPr>
        <w:t>Darumb</w:t>
      </w:r>
      <w:proofErr w:type="spellEnd"/>
      <w:r>
        <w:rPr>
          <w:rStyle w:val="Fett"/>
          <w:rFonts w:eastAsiaTheme="majorEastAsia"/>
        </w:rPr>
        <w:t xml:space="preserve"> ist das recht ferne von uns: und wir erlangen die </w:t>
      </w:r>
      <w:proofErr w:type="spellStart"/>
      <w:r>
        <w:rPr>
          <w:rStyle w:val="Fett"/>
          <w:rFonts w:eastAsiaTheme="majorEastAsia"/>
        </w:rPr>
        <w:t>gerechtickeit</w:t>
      </w:r>
      <w:proofErr w:type="spellEnd"/>
      <w:r>
        <w:rPr>
          <w:rStyle w:val="Fett"/>
          <w:rFonts w:eastAsiaTheme="majorEastAsia"/>
        </w:rPr>
        <w:t xml:space="preserve"> nicht. Wir harren </w:t>
      </w:r>
      <w:proofErr w:type="spellStart"/>
      <w:r>
        <w:rPr>
          <w:rStyle w:val="Fett"/>
          <w:rFonts w:eastAsiaTheme="majorEastAsia"/>
        </w:rPr>
        <w:t>auffs</w:t>
      </w:r>
      <w:proofErr w:type="spellEnd"/>
      <w:r>
        <w:rPr>
          <w:rStyle w:val="Fett"/>
          <w:rFonts w:eastAsiaTheme="majorEastAsia"/>
        </w:rPr>
        <w:t xml:space="preserve"> </w:t>
      </w:r>
      <w:proofErr w:type="spellStart"/>
      <w:r>
        <w:rPr>
          <w:rStyle w:val="Fett"/>
          <w:rFonts w:eastAsiaTheme="majorEastAsia"/>
        </w:rPr>
        <w:t>liecht</w:t>
      </w:r>
      <w:proofErr w:type="spellEnd"/>
      <w:r>
        <w:rPr>
          <w:rStyle w:val="Fett"/>
          <w:rFonts w:eastAsiaTheme="majorEastAsia"/>
        </w:rPr>
        <w:t xml:space="preserve"> / </w:t>
      </w:r>
      <w:proofErr w:type="spellStart"/>
      <w:r>
        <w:rPr>
          <w:rStyle w:val="Fett"/>
          <w:rFonts w:eastAsiaTheme="majorEastAsia"/>
        </w:rPr>
        <w:t>sihe</w:t>
      </w:r>
      <w:proofErr w:type="spellEnd"/>
      <w:r>
        <w:rPr>
          <w:rStyle w:val="Fett"/>
          <w:rFonts w:eastAsiaTheme="majorEastAsia"/>
        </w:rPr>
        <w:t xml:space="preserve"> so wird’s finster / </w:t>
      </w:r>
      <w:proofErr w:type="spellStart"/>
      <w:r>
        <w:rPr>
          <w:rStyle w:val="Fett"/>
          <w:rFonts w:eastAsiaTheme="majorEastAsia"/>
        </w:rPr>
        <w:t>auff</w:t>
      </w:r>
      <w:proofErr w:type="spellEnd"/>
      <w:r>
        <w:rPr>
          <w:rStyle w:val="Fett"/>
          <w:rFonts w:eastAsiaTheme="majorEastAsia"/>
        </w:rPr>
        <w:t xml:space="preserve"> den schein </w:t>
      </w:r>
      <w:proofErr w:type="spellStart"/>
      <w:r>
        <w:rPr>
          <w:rStyle w:val="Fett"/>
          <w:rFonts w:eastAsiaTheme="majorEastAsia"/>
        </w:rPr>
        <w:t>sihe</w:t>
      </w:r>
      <w:proofErr w:type="spellEnd"/>
      <w:r>
        <w:rPr>
          <w:rStyle w:val="Fett"/>
          <w:rFonts w:eastAsiaTheme="majorEastAsia"/>
        </w:rPr>
        <w:t xml:space="preserve"> so wandeln wir im </w:t>
      </w:r>
      <w:proofErr w:type="spellStart"/>
      <w:r>
        <w:rPr>
          <w:rStyle w:val="Fett"/>
          <w:rFonts w:eastAsiaTheme="majorEastAsia"/>
        </w:rPr>
        <w:t>tunckeln</w:t>
      </w:r>
      <w:proofErr w:type="spellEnd"/>
      <w:r>
        <w:rPr>
          <w:rStyle w:val="Fett"/>
          <w:rFonts w:eastAsiaTheme="majorEastAsia"/>
        </w:rPr>
        <w:t xml:space="preserve">. Wir tappen nach der wand wie die blinden und tappen als die kein </w:t>
      </w:r>
      <w:proofErr w:type="spellStart"/>
      <w:r>
        <w:rPr>
          <w:rStyle w:val="Fett"/>
          <w:rFonts w:eastAsiaTheme="majorEastAsia"/>
        </w:rPr>
        <w:t>augen</w:t>
      </w:r>
      <w:proofErr w:type="spellEnd"/>
      <w:r>
        <w:rPr>
          <w:rStyle w:val="Fett"/>
          <w:rFonts w:eastAsiaTheme="majorEastAsia"/>
        </w:rPr>
        <w:t xml:space="preserve"> haben. Wir </w:t>
      </w:r>
      <w:proofErr w:type="spellStart"/>
      <w:r>
        <w:rPr>
          <w:rStyle w:val="Fett"/>
          <w:rFonts w:eastAsiaTheme="majorEastAsia"/>
        </w:rPr>
        <w:t>stossen</w:t>
      </w:r>
      <w:proofErr w:type="spellEnd"/>
      <w:r>
        <w:rPr>
          <w:rStyle w:val="Fett"/>
          <w:rFonts w:eastAsiaTheme="majorEastAsia"/>
        </w:rPr>
        <w:t xml:space="preserve"> uns im </w:t>
      </w:r>
      <w:proofErr w:type="spellStart"/>
      <w:r>
        <w:rPr>
          <w:rStyle w:val="Fett"/>
          <w:rFonts w:eastAsiaTheme="majorEastAsia"/>
        </w:rPr>
        <w:t>mittag</w:t>
      </w:r>
      <w:proofErr w:type="spellEnd"/>
      <w:r>
        <w:rPr>
          <w:rStyle w:val="Fett"/>
          <w:rFonts w:eastAsiaTheme="majorEastAsia"/>
        </w:rPr>
        <w:t xml:space="preserve"> als in der dem </w:t>
      </w:r>
      <w:proofErr w:type="spellStart"/>
      <w:r>
        <w:rPr>
          <w:rStyle w:val="Fett"/>
          <w:rFonts w:eastAsiaTheme="majorEastAsia"/>
        </w:rPr>
        <w:t>merunge</w:t>
      </w:r>
      <w:proofErr w:type="spellEnd"/>
      <w:r>
        <w:rPr>
          <w:rStyle w:val="Fett"/>
          <w:rFonts w:eastAsiaTheme="majorEastAsia"/>
        </w:rPr>
        <w:t xml:space="preserve">: wir sind im </w:t>
      </w:r>
      <w:proofErr w:type="spellStart"/>
      <w:r>
        <w:rPr>
          <w:rStyle w:val="Fett"/>
          <w:rFonts w:eastAsiaTheme="majorEastAsia"/>
        </w:rPr>
        <w:t>duestern</w:t>
      </w:r>
      <w:proofErr w:type="spellEnd"/>
      <w:r>
        <w:rPr>
          <w:rStyle w:val="Fett"/>
          <w:rFonts w:eastAsiaTheme="majorEastAsia"/>
        </w:rPr>
        <w:t xml:space="preserve"> wie die todten. Wir brummen alle wie die </w:t>
      </w:r>
      <w:proofErr w:type="spellStart"/>
      <w:r>
        <w:rPr>
          <w:rStyle w:val="Fett"/>
          <w:rFonts w:eastAsiaTheme="majorEastAsia"/>
        </w:rPr>
        <w:t>Beren</w:t>
      </w:r>
      <w:proofErr w:type="spellEnd"/>
      <w:r>
        <w:rPr>
          <w:rStyle w:val="Fett"/>
          <w:rFonts w:eastAsiaTheme="majorEastAsia"/>
        </w:rPr>
        <w:t xml:space="preserve"> und </w:t>
      </w:r>
      <w:proofErr w:type="spellStart"/>
      <w:r>
        <w:rPr>
          <w:rStyle w:val="Fett"/>
          <w:rFonts w:eastAsiaTheme="majorEastAsia"/>
        </w:rPr>
        <w:t>echtzen</w:t>
      </w:r>
      <w:proofErr w:type="spellEnd"/>
      <w:r>
        <w:rPr>
          <w:rStyle w:val="Fett"/>
          <w:rFonts w:eastAsiaTheme="majorEastAsia"/>
        </w:rPr>
        <w:t xml:space="preserve"> wie die Tauben: denn wir harren </w:t>
      </w:r>
      <w:proofErr w:type="spellStart"/>
      <w:r>
        <w:rPr>
          <w:rStyle w:val="Fett"/>
          <w:rFonts w:eastAsiaTheme="majorEastAsia"/>
        </w:rPr>
        <w:t>auffs</w:t>
      </w:r>
      <w:proofErr w:type="spellEnd"/>
      <w:r>
        <w:rPr>
          <w:rStyle w:val="Fett"/>
          <w:rFonts w:eastAsiaTheme="majorEastAsia"/>
        </w:rPr>
        <w:t xml:space="preserve"> </w:t>
      </w:r>
      <w:proofErr w:type="spellStart"/>
      <w:r>
        <w:rPr>
          <w:rStyle w:val="Fett"/>
          <w:rFonts w:eastAsiaTheme="majorEastAsia"/>
        </w:rPr>
        <w:t>liecht</w:t>
      </w:r>
      <w:proofErr w:type="spellEnd"/>
      <w:r>
        <w:rPr>
          <w:rStyle w:val="Fett"/>
          <w:rFonts w:eastAsiaTheme="majorEastAsia"/>
        </w:rPr>
        <w:t xml:space="preserve"> so ists nicht da </w:t>
      </w:r>
      <w:proofErr w:type="spellStart"/>
      <w:r>
        <w:rPr>
          <w:rStyle w:val="Fett"/>
          <w:rFonts w:eastAsiaTheme="majorEastAsia"/>
        </w:rPr>
        <w:t>auffs</w:t>
      </w:r>
      <w:proofErr w:type="spellEnd"/>
      <w:r>
        <w:rPr>
          <w:rStyle w:val="Fett"/>
          <w:rFonts w:eastAsiaTheme="majorEastAsia"/>
        </w:rPr>
        <w:t xml:space="preserve"> heil so ists ferne von uns. Denn unser </w:t>
      </w:r>
      <w:proofErr w:type="spellStart"/>
      <w:r>
        <w:rPr>
          <w:rStyle w:val="Fett"/>
          <w:rFonts w:eastAsiaTheme="majorEastAsia"/>
        </w:rPr>
        <w:t>ubertrettung</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dir ist </w:t>
      </w:r>
      <w:proofErr w:type="spellStart"/>
      <w:r>
        <w:rPr>
          <w:rStyle w:val="Fett"/>
          <w:rFonts w:eastAsiaTheme="majorEastAsia"/>
        </w:rPr>
        <w:t>zuviel</w:t>
      </w:r>
      <w:proofErr w:type="spellEnd"/>
      <w:r>
        <w:rPr>
          <w:rStyle w:val="Fett"/>
          <w:rFonts w:eastAsiaTheme="majorEastAsia"/>
        </w:rPr>
        <w:t xml:space="preserve"> / und unsere </w:t>
      </w:r>
      <w:proofErr w:type="spellStart"/>
      <w:r>
        <w:rPr>
          <w:rStyle w:val="Fett"/>
          <w:rFonts w:eastAsiaTheme="majorEastAsia"/>
        </w:rPr>
        <w:t>suend</w:t>
      </w:r>
      <w:proofErr w:type="spellEnd"/>
      <w:r>
        <w:rPr>
          <w:rStyle w:val="Fett"/>
          <w:rFonts w:eastAsiaTheme="majorEastAsia"/>
        </w:rPr>
        <w:t xml:space="preserve"> </w:t>
      </w:r>
      <w:proofErr w:type="spellStart"/>
      <w:r>
        <w:rPr>
          <w:rStyle w:val="Fett"/>
          <w:rFonts w:eastAsiaTheme="majorEastAsia"/>
        </w:rPr>
        <w:t>antwortten</w:t>
      </w:r>
      <w:proofErr w:type="spellEnd"/>
      <w:r>
        <w:rPr>
          <w:rStyle w:val="Fett"/>
          <w:rFonts w:eastAsiaTheme="majorEastAsia"/>
        </w:rPr>
        <w:t xml:space="preserve"> wider uns: denn unser </w:t>
      </w:r>
      <w:proofErr w:type="spellStart"/>
      <w:r>
        <w:rPr>
          <w:rStyle w:val="Fett"/>
          <w:rFonts w:eastAsiaTheme="majorEastAsia"/>
        </w:rPr>
        <w:t>ubertrettunge</w:t>
      </w:r>
      <w:proofErr w:type="spellEnd"/>
      <w:r>
        <w:rPr>
          <w:rStyle w:val="Fett"/>
          <w:rFonts w:eastAsiaTheme="majorEastAsia"/>
        </w:rPr>
        <w:t xml:space="preserve"> sind </w:t>
      </w:r>
      <w:proofErr w:type="spellStart"/>
      <w:r>
        <w:rPr>
          <w:rStyle w:val="Fett"/>
          <w:rFonts w:eastAsiaTheme="majorEastAsia"/>
        </w:rPr>
        <w:t>bey</w:t>
      </w:r>
      <w:proofErr w:type="spellEnd"/>
      <w:r>
        <w:rPr>
          <w:rStyle w:val="Fett"/>
          <w:rFonts w:eastAsiaTheme="majorEastAsia"/>
        </w:rPr>
        <w:t xml:space="preserve"> uns und wir </w:t>
      </w:r>
      <w:proofErr w:type="spellStart"/>
      <w:r>
        <w:rPr>
          <w:rStyle w:val="Fett"/>
          <w:rFonts w:eastAsiaTheme="majorEastAsia"/>
        </w:rPr>
        <w:t>fuelen</w:t>
      </w:r>
      <w:proofErr w:type="spellEnd"/>
      <w:r>
        <w:rPr>
          <w:rStyle w:val="Fett"/>
          <w:rFonts w:eastAsiaTheme="majorEastAsia"/>
        </w:rPr>
        <w:t xml:space="preserve"> unsere </w:t>
      </w:r>
      <w:proofErr w:type="spellStart"/>
      <w:r>
        <w:rPr>
          <w:rStyle w:val="Fett"/>
          <w:rFonts w:eastAsiaTheme="majorEastAsia"/>
        </w:rPr>
        <w:t>suende</w:t>
      </w:r>
      <w:proofErr w:type="spellEnd"/>
      <w:r>
        <w:rPr>
          <w:rStyle w:val="Fett"/>
          <w:rFonts w:eastAsiaTheme="majorEastAsia"/>
        </w:rPr>
        <w:t xml:space="preserve">. Wir </w:t>
      </w:r>
      <w:proofErr w:type="spellStart"/>
      <w:r>
        <w:rPr>
          <w:rStyle w:val="Fett"/>
          <w:rFonts w:eastAsiaTheme="majorEastAsia"/>
        </w:rPr>
        <w:t>ubertretten</w:t>
      </w:r>
      <w:proofErr w:type="spellEnd"/>
      <w:r>
        <w:rPr>
          <w:rStyle w:val="Fett"/>
          <w:rFonts w:eastAsiaTheme="majorEastAsia"/>
        </w:rPr>
        <w:t xml:space="preserve"> und liegen wider den </w:t>
      </w:r>
      <w:proofErr w:type="spellStart"/>
      <w:r>
        <w:rPr>
          <w:rStyle w:val="Fett"/>
          <w:rFonts w:eastAsiaTheme="majorEastAsia"/>
        </w:rPr>
        <w:t>Hern</w:t>
      </w:r>
      <w:proofErr w:type="spellEnd"/>
      <w:r>
        <w:rPr>
          <w:rStyle w:val="Fett"/>
          <w:rFonts w:eastAsiaTheme="majorEastAsia"/>
        </w:rPr>
        <w:t xml:space="preserve"> und </w:t>
      </w:r>
      <w:proofErr w:type="spellStart"/>
      <w:r>
        <w:rPr>
          <w:rStyle w:val="Fett"/>
          <w:rFonts w:eastAsiaTheme="majorEastAsia"/>
        </w:rPr>
        <w:t>keren</w:t>
      </w:r>
      <w:proofErr w:type="spellEnd"/>
      <w:r>
        <w:rPr>
          <w:rStyle w:val="Fett"/>
          <w:rFonts w:eastAsiaTheme="majorEastAsia"/>
        </w:rPr>
        <w:t xml:space="preserve"> </w:t>
      </w:r>
      <w:proofErr w:type="spellStart"/>
      <w:r>
        <w:rPr>
          <w:rStyle w:val="Fett"/>
          <w:rFonts w:eastAsiaTheme="majorEastAsia"/>
        </w:rPr>
        <w:t>zuruecke</w:t>
      </w:r>
      <w:proofErr w:type="spellEnd"/>
      <w:r>
        <w:rPr>
          <w:rStyle w:val="Fett"/>
          <w:rFonts w:eastAsiaTheme="majorEastAsia"/>
        </w:rPr>
        <w:t xml:space="preserve"> von unserm Gott / und reden zum </w:t>
      </w:r>
      <w:proofErr w:type="spellStart"/>
      <w:r>
        <w:rPr>
          <w:rStyle w:val="Fett"/>
          <w:rFonts w:eastAsiaTheme="majorEastAsia"/>
        </w:rPr>
        <w:t>frevel</w:t>
      </w:r>
      <w:proofErr w:type="spellEnd"/>
      <w:r>
        <w:rPr>
          <w:rStyle w:val="Fett"/>
          <w:rFonts w:eastAsiaTheme="majorEastAsia"/>
        </w:rPr>
        <w:t xml:space="preserve"> und </w:t>
      </w:r>
      <w:proofErr w:type="spellStart"/>
      <w:r>
        <w:rPr>
          <w:rStyle w:val="Fett"/>
          <w:rFonts w:eastAsiaTheme="majorEastAsia"/>
        </w:rPr>
        <w:t>ungehorrsam</w:t>
      </w:r>
      <w:proofErr w:type="spellEnd"/>
      <w:r>
        <w:rPr>
          <w:rStyle w:val="Fett"/>
          <w:rFonts w:eastAsiaTheme="majorEastAsia"/>
        </w:rPr>
        <w:t xml:space="preserve"> / trachten und </w:t>
      </w:r>
      <w:proofErr w:type="spellStart"/>
      <w:r>
        <w:rPr>
          <w:rStyle w:val="Fett"/>
          <w:rFonts w:eastAsiaTheme="majorEastAsia"/>
        </w:rPr>
        <w:t>tichten</w:t>
      </w:r>
      <w:proofErr w:type="spellEnd"/>
      <w:r>
        <w:rPr>
          <w:rStyle w:val="Fett"/>
          <w:rFonts w:eastAsiaTheme="majorEastAsia"/>
        </w:rPr>
        <w:t xml:space="preserve"> falsche </w:t>
      </w:r>
      <w:proofErr w:type="spellStart"/>
      <w:r>
        <w:rPr>
          <w:rStyle w:val="Fett"/>
          <w:rFonts w:eastAsiaTheme="majorEastAsia"/>
        </w:rPr>
        <w:t>wortt</w:t>
      </w:r>
      <w:proofErr w:type="spellEnd"/>
      <w:r>
        <w:rPr>
          <w:rStyle w:val="Fett"/>
          <w:rFonts w:eastAsiaTheme="majorEastAsia"/>
        </w:rPr>
        <w:t xml:space="preserve"> aus dem </w:t>
      </w:r>
      <w:proofErr w:type="spellStart"/>
      <w:r>
        <w:rPr>
          <w:rStyle w:val="Fett"/>
          <w:rFonts w:eastAsiaTheme="majorEastAsia"/>
        </w:rPr>
        <w:t>hertzen</w:t>
      </w:r>
      <w:proofErr w:type="spellEnd"/>
      <w:r>
        <w:rPr>
          <w:rStyle w:val="Fett"/>
          <w:rFonts w:eastAsiaTheme="majorEastAsia"/>
        </w:rPr>
        <w:t xml:space="preserve">. </w:t>
      </w:r>
      <w:proofErr w:type="spellStart"/>
      <w:r>
        <w:rPr>
          <w:rStyle w:val="Fett"/>
          <w:rFonts w:eastAsiaTheme="majorEastAsia"/>
        </w:rPr>
        <w:t>Darumb</w:t>
      </w:r>
      <w:proofErr w:type="spellEnd"/>
      <w:r>
        <w:rPr>
          <w:rStyle w:val="Fett"/>
          <w:rFonts w:eastAsiaTheme="majorEastAsia"/>
        </w:rPr>
        <w:t xml:space="preserve"> ist auch das recht </w:t>
      </w:r>
      <w:proofErr w:type="spellStart"/>
      <w:r>
        <w:rPr>
          <w:rStyle w:val="Fett"/>
          <w:rFonts w:eastAsiaTheme="majorEastAsia"/>
        </w:rPr>
        <w:t>zuruecke</w:t>
      </w:r>
      <w:proofErr w:type="spellEnd"/>
      <w:r>
        <w:rPr>
          <w:rStyle w:val="Fett"/>
          <w:rFonts w:eastAsiaTheme="majorEastAsia"/>
        </w:rPr>
        <w:t xml:space="preserve"> gewichen und </w:t>
      </w:r>
      <w:proofErr w:type="spellStart"/>
      <w:r>
        <w:rPr>
          <w:rStyle w:val="Fett"/>
          <w:rFonts w:eastAsiaTheme="majorEastAsia"/>
        </w:rPr>
        <w:t>gerechtickeit</w:t>
      </w:r>
      <w:proofErr w:type="spellEnd"/>
      <w:r>
        <w:rPr>
          <w:rStyle w:val="Fett"/>
          <w:rFonts w:eastAsiaTheme="majorEastAsia"/>
        </w:rPr>
        <w:t xml:space="preserve"> ferne </w:t>
      </w:r>
      <w:proofErr w:type="spellStart"/>
      <w:r>
        <w:rPr>
          <w:rStyle w:val="Fett"/>
          <w:rFonts w:eastAsiaTheme="majorEastAsia"/>
        </w:rPr>
        <w:t>getretten</w:t>
      </w:r>
      <w:proofErr w:type="spellEnd"/>
      <w:r>
        <w:rPr>
          <w:rStyle w:val="Fett"/>
          <w:rFonts w:eastAsiaTheme="majorEastAsia"/>
        </w:rPr>
        <w:t xml:space="preserve">: denn die </w:t>
      </w:r>
      <w:proofErr w:type="spellStart"/>
      <w:r>
        <w:rPr>
          <w:rStyle w:val="Fett"/>
          <w:rFonts w:eastAsiaTheme="majorEastAsia"/>
        </w:rPr>
        <w:t>warheit</w:t>
      </w:r>
      <w:proofErr w:type="spellEnd"/>
      <w:r>
        <w:rPr>
          <w:rStyle w:val="Fett"/>
          <w:rFonts w:eastAsiaTheme="majorEastAsia"/>
        </w:rPr>
        <w:t xml:space="preserve"> </w:t>
      </w:r>
      <w:proofErr w:type="spellStart"/>
      <w:r>
        <w:rPr>
          <w:rStyle w:val="Fett"/>
          <w:rFonts w:eastAsiaTheme="majorEastAsia"/>
        </w:rPr>
        <w:t>fellet</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der </w:t>
      </w:r>
      <w:proofErr w:type="spellStart"/>
      <w:r>
        <w:rPr>
          <w:rStyle w:val="Fett"/>
          <w:rFonts w:eastAsiaTheme="majorEastAsia"/>
        </w:rPr>
        <w:t>gassen</w:t>
      </w:r>
      <w:proofErr w:type="spellEnd"/>
      <w:r>
        <w:rPr>
          <w:rStyle w:val="Fett"/>
          <w:rFonts w:eastAsiaTheme="majorEastAsia"/>
        </w:rPr>
        <w:t xml:space="preserve"> und recht </w:t>
      </w:r>
      <w:proofErr w:type="spellStart"/>
      <w:r>
        <w:rPr>
          <w:rStyle w:val="Fett"/>
          <w:rFonts w:eastAsiaTheme="majorEastAsia"/>
        </w:rPr>
        <w:t>kan</w:t>
      </w:r>
      <w:proofErr w:type="spellEnd"/>
      <w:r>
        <w:rPr>
          <w:rStyle w:val="Fett"/>
          <w:rFonts w:eastAsiaTheme="majorEastAsia"/>
        </w:rPr>
        <w:t xml:space="preserve"> nicht einhergehen / die </w:t>
      </w:r>
      <w:proofErr w:type="spellStart"/>
      <w:r>
        <w:rPr>
          <w:rStyle w:val="Fett"/>
          <w:rFonts w:eastAsiaTheme="majorEastAsia"/>
        </w:rPr>
        <w:t>warheit</w:t>
      </w:r>
      <w:proofErr w:type="spellEnd"/>
      <w:r>
        <w:rPr>
          <w:rStyle w:val="Fett"/>
          <w:rFonts w:eastAsiaTheme="majorEastAsia"/>
        </w:rPr>
        <w:t xml:space="preserve"> ist dahin: wer vom </w:t>
      </w:r>
      <w:proofErr w:type="spellStart"/>
      <w:r>
        <w:rPr>
          <w:rStyle w:val="Fett"/>
          <w:rFonts w:eastAsiaTheme="majorEastAsia"/>
        </w:rPr>
        <w:t>boesen</w:t>
      </w:r>
      <w:proofErr w:type="spellEnd"/>
      <w:r>
        <w:rPr>
          <w:rStyle w:val="Fett"/>
          <w:rFonts w:eastAsiaTheme="majorEastAsia"/>
        </w:rPr>
        <w:t xml:space="preserve"> weicht der </w:t>
      </w:r>
      <w:proofErr w:type="spellStart"/>
      <w:r>
        <w:rPr>
          <w:rStyle w:val="Fett"/>
          <w:rFonts w:eastAsiaTheme="majorEastAsia"/>
        </w:rPr>
        <w:t>mus</w:t>
      </w:r>
      <w:proofErr w:type="spellEnd"/>
      <w:r>
        <w:rPr>
          <w:rStyle w:val="Fett"/>
          <w:rFonts w:eastAsiaTheme="majorEastAsia"/>
        </w:rPr>
        <w:t xml:space="preserve"> </w:t>
      </w:r>
      <w:proofErr w:type="spellStart"/>
      <w:r>
        <w:rPr>
          <w:rStyle w:val="Fett"/>
          <w:rFonts w:eastAsiaTheme="majorEastAsia"/>
        </w:rPr>
        <w:t>idermans</w:t>
      </w:r>
      <w:proofErr w:type="spellEnd"/>
      <w:r>
        <w:rPr>
          <w:rStyle w:val="Fett"/>
          <w:rFonts w:eastAsiaTheme="majorEastAsia"/>
        </w:rPr>
        <w:t xml:space="preserve"> raube sein.</w:t>
      </w:r>
      <w:r>
        <w:t xml:space="preserve"> </w:t>
      </w:r>
    </w:p>
    <w:p w14:paraId="3B0DD13B" w14:textId="77777777" w:rsidR="000D0D7A" w:rsidRDefault="000D0D7A" w:rsidP="000D0D7A">
      <w:pPr>
        <w:pStyle w:val="StandardWeb"/>
      </w:pPr>
      <w:r>
        <w:t xml:space="preserve">Aus </w:t>
      </w:r>
      <w:proofErr w:type="spellStart"/>
      <w:r>
        <w:t>disem</w:t>
      </w:r>
      <w:proofErr w:type="spellEnd"/>
      <w:r>
        <w:t xml:space="preserve"> ersten teil / </w:t>
      </w:r>
      <w:proofErr w:type="spellStart"/>
      <w:r>
        <w:t>nemlich</w:t>
      </w:r>
      <w:proofErr w:type="spellEnd"/>
      <w:r>
        <w:t xml:space="preserve"> aus der </w:t>
      </w:r>
      <w:proofErr w:type="spellStart"/>
      <w:r>
        <w:t>gesetz</w:t>
      </w:r>
      <w:proofErr w:type="spellEnd"/>
      <w:r>
        <w:t xml:space="preserve"> oder Bußpredigt / last uns </w:t>
      </w:r>
      <w:proofErr w:type="spellStart"/>
      <w:r>
        <w:t>zwoe</w:t>
      </w:r>
      <w:proofErr w:type="spellEnd"/>
      <w:r>
        <w:t xml:space="preserve">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1C20A120" w14:textId="77777777" w:rsidR="000D0D7A" w:rsidRDefault="000D0D7A" w:rsidP="000D0D7A">
      <w:pPr>
        <w:pStyle w:val="berschrift3"/>
      </w:pPr>
      <w:r>
        <w:t xml:space="preserve">Wie Gott </w:t>
      </w:r>
      <w:proofErr w:type="spellStart"/>
      <w:r>
        <w:t>unbusfertigen</w:t>
      </w:r>
      <w:proofErr w:type="spellEnd"/>
      <w:r>
        <w:t xml:space="preserve"> und </w:t>
      </w:r>
      <w:proofErr w:type="spellStart"/>
      <w:r>
        <w:t>unglewbigen</w:t>
      </w:r>
      <w:proofErr w:type="spellEnd"/>
      <w:r>
        <w:t xml:space="preserve"> fasten betten </w:t>
      </w:r>
      <w:proofErr w:type="spellStart"/>
      <w:r>
        <w:t>wercke</w:t>
      </w:r>
      <w:proofErr w:type="spellEnd"/>
      <w:r>
        <w:t xml:space="preserve"> </w:t>
      </w:r>
      <w:proofErr w:type="spellStart"/>
      <w:r>
        <w:t>verwirfft</w:t>
      </w:r>
      <w:proofErr w:type="spellEnd"/>
      <w:r>
        <w:t xml:space="preserve"> </w:t>
      </w:r>
      <w:proofErr w:type="spellStart"/>
      <w:r>
        <w:t>umb</w:t>
      </w:r>
      <w:proofErr w:type="spellEnd"/>
      <w:r>
        <w:t xml:space="preserve"> achte </w:t>
      </w:r>
      <w:proofErr w:type="spellStart"/>
      <w:r>
        <w:t>suende</w:t>
      </w:r>
      <w:proofErr w:type="spellEnd"/>
      <w:r>
        <w:t xml:space="preserve"> willen.</w:t>
      </w:r>
    </w:p>
    <w:p w14:paraId="2AD20731" w14:textId="77777777" w:rsidR="000D0D7A" w:rsidRDefault="000D0D7A" w:rsidP="000D0D7A">
      <w:pPr>
        <w:pStyle w:val="StandardWeb"/>
      </w:pPr>
      <w:r>
        <w:t xml:space="preserve">Allezeit und an allen </w:t>
      </w:r>
      <w:proofErr w:type="spellStart"/>
      <w:r>
        <w:t>ortten</w:t>
      </w:r>
      <w:proofErr w:type="spellEnd"/>
      <w:r>
        <w:t xml:space="preserve"> wo Gottes </w:t>
      </w:r>
      <w:proofErr w:type="spellStart"/>
      <w:r>
        <w:t>Wortt</w:t>
      </w:r>
      <w:proofErr w:type="spellEnd"/>
      <w:r>
        <w:t xml:space="preserve"> </w:t>
      </w:r>
      <w:proofErr w:type="spellStart"/>
      <w:r>
        <w:t>geprediget</w:t>
      </w:r>
      <w:proofErr w:type="spellEnd"/>
      <w:r>
        <w:t xml:space="preserve"> wird gehet es so zu das sich wenig </w:t>
      </w:r>
      <w:proofErr w:type="spellStart"/>
      <w:r>
        <w:t>leutte</w:t>
      </w:r>
      <w:proofErr w:type="spellEnd"/>
      <w:r>
        <w:t xml:space="preserve"> bessern und viel schreien / es </w:t>
      </w:r>
      <w:proofErr w:type="spellStart"/>
      <w:r>
        <w:t>seie</w:t>
      </w:r>
      <w:proofErr w:type="spellEnd"/>
      <w:r>
        <w:t xml:space="preserve"> nie </w:t>
      </w:r>
      <w:proofErr w:type="spellStart"/>
      <w:r>
        <w:t>wolgestanden</w:t>
      </w:r>
      <w:proofErr w:type="spellEnd"/>
      <w:r>
        <w:t xml:space="preserve"> solang das </w:t>
      </w:r>
      <w:proofErr w:type="spellStart"/>
      <w:r>
        <w:t>Wortt</w:t>
      </w:r>
      <w:proofErr w:type="spellEnd"/>
      <w:r>
        <w:t xml:space="preserve"> </w:t>
      </w:r>
      <w:proofErr w:type="spellStart"/>
      <w:r>
        <w:t>geprediget</w:t>
      </w:r>
      <w:proofErr w:type="spellEnd"/>
      <w:r>
        <w:t xml:space="preserve"> worden: gerade wie die Juden </w:t>
      </w:r>
      <w:proofErr w:type="spellStart"/>
      <w:r>
        <w:t>Jere</w:t>
      </w:r>
      <w:proofErr w:type="spellEnd"/>
      <w:r>
        <w:t xml:space="preserve">. 44. schrien. Solchen </w:t>
      </w:r>
      <w:proofErr w:type="spellStart"/>
      <w:r>
        <w:t>schreiern</w:t>
      </w:r>
      <w:proofErr w:type="spellEnd"/>
      <w:r>
        <w:t xml:space="preserve"> </w:t>
      </w:r>
      <w:proofErr w:type="spellStart"/>
      <w:r>
        <w:t>antworttet</w:t>
      </w:r>
      <w:proofErr w:type="spellEnd"/>
      <w:r>
        <w:t xml:space="preserve"> Jesaias im </w:t>
      </w:r>
      <w:proofErr w:type="spellStart"/>
      <w:r>
        <w:t>anfang</w:t>
      </w:r>
      <w:proofErr w:type="spellEnd"/>
      <w:r>
        <w:t xml:space="preserve"> </w:t>
      </w:r>
      <w:proofErr w:type="spellStart"/>
      <w:r>
        <w:t>dises</w:t>
      </w:r>
      <w:proofErr w:type="spellEnd"/>
      <w:r>
        <w:t xml:space="preserve"> </w:t>
      </w:r>
      <w:proofErr w:type="spellStart"/>
      <w:r>
        <w:t>Capitels</w:t>
      </w:r>
      <w:proofErr w:type="spellEnd"/>
      <w:r>
        <w:t xml:space="preserve"> und spricht / war ists </w:t>
      </w:r>
      <w:proofErr w:type="spellStart"/>
      <w:r>
        <w:t>jamer</w:t>
      </w:r>
      <w:proofErr w:type="spellEnd"/>
      <w:r>
        <w:t xml:space="preserve"> und </w:t>
      </w:r>
      <w:proofErr w:type="spellStart"/>
      <w:r>
        <w:t>nott</w:t>
      </w:r>
      <w:proofErr w:type="spellEnd"/>
      <w:r>
        <w:t xml:space="preserve"> ist allenthalben / wes aber ist die schuld: Gottes </w:t>
      </w:r>
      <w:proofErr w:type="spellStart"/>
      <w:r>
        <w:t>Wortts</w:t>
      </w:r>
      <w:proofErr w:type="spellEnd"/>
      <w:r>
        <w:t xml:space="preserve"> nicht / denn </w:t>
      </w:r>
      <w:proofErr w:type="spellStart"/>
      <w:r>
        <w:t>Gottselickeit</w:t>
      </w:r>
      <w:proofErr w:type="spellEnd"/>
      <w:r>
        <w:t xml:space="preserve"> ist zu allem </w:t>
      </w:r>
      <w:proofErr w:type="spellStart"/>
      <w:r>
        <w:t>gutt</w:t>
      </w:r>
      <w:proofErr w:type="spellEnd"/>
      <w:r>
        <w:t xml:space="preserve">: wes ist sie denn: </w:t>
      </w:r>
      <w:proofErr w:type="spellStart"/>
      <w:r>
        <w:t>ewers</w:t>
      </w:r>
      <w:proofErr w:type="spellEnd"/>
      <w:r>
        <w:t xml:space="preserve"> heillosen unbußfertigen verfluchten </w:t>
      </w:r>
      <w:proofErr w:type="spellStart"/>
      <w:r>
        <w:t>unglawbens</w:t>
      </w:r>
      <w:proofErr w:type="spellEnd"/>
      <w:r>
        <w:t xml:space="preserve"> aller </w:t>
      </w:r>
      <w:proofErr w:type="spellStart"/>
      <w:r>
        <w:t>suenden</w:t>
      </w:r>
      <w:proofErr w:type="spellEnd"/>
      <w:r>
        <w:t xml:space="preserve"> </w:t>
      </w:r>
      <w:proofErr w:type="spellStart"/>
      <w:r>
        <w:t>mutter</w:t>
      </w:r>
      <w:proofErr w:type="spellEnd"/>
      <w:r>
        <w:t xml:space="preserve"> schuld ists / welche schuld </w:t>
      </w:r>
      <w:proofErr w:type="spellStart"/>
      <w:r>
        <w:t>Himel</w:t>
      </w:r>
      <w:proofErr w:type="spellEnd"/>
      <w:r>
        <w:t xml:space="preserve"> und Erden </w:t>
      </w:r>
      <w:proofErr w:type="spellStart"/>
      <w:r>
        <w:t>zuschleust</w:t>
      </w:r>
      <w:proofErr w:type="spellEnd"/>
      <w:r>
        <w:t xml:space="preserve"> und nirgend rat und </w:t>
      </w:r>
      <w:proofErr w:type="spellStart"/>
      <w:r>
        <w:t>huelff</w:t>
      </w:r>
      <w:proofErr w:type="spellEnd"/>
      <w:r>
        <w:t xml:space="preserve"> erscheinen lest / dazu alles fasten und betten dadurch man sich mit Gott </w:t>
      </w:r>
      <w:proofErr w:type="spellStart"/>
      <w:r>
        <w:t>versuenen</w:t>
      </w:r>
      <w:proofErr w:type="spellEnd"/>
      <w:r>
        <w:t xml:space="preserve"> </w:t>
      </w:r>
      <w:proofErr w:type="spellStart"/>
      <w:r>
        <w:t>wil</w:t>
      </w:r>
      <w:proofErr w:type="spellEnd"/>
      <w:r>
        <w:t xml:space="preserve"> </w:t>
      </w:r>
      <w:proofErr w:type="spellStart"/>
      <w:r>
        <w:t>zusuenden</w:t>
      </w:r>
      <w:proofErr w:type="spellEnd"/>
      <w:r>
        <w:t xml:space="preserve"> und </w:t>
      </w:r>
      <w:proofErr w:type="spellStart"/>
      <w:r>
        <w:t>schanden</w:t>
      </w:r>
      <w:proofErr w:type="spellEnd"/>
      <w:r>
        <w:t xml:space="preserve"> macht: sintemal kein </w:t>
      </w:r>
      <w:proofErr w:type="spellStart"/>
      <w:r>
        <w:t>better</w:t>
      </w:r>
      <w:proofErr w:type="spellEnd"/>
      <w:r>
        <w:t xml:space="preserve"> sein mag er </w:t>
      </w:r>
      <w:proofErr w:type="spellStart"/>
      <w:r>
        <w:t>seie</w:t>
      </w:r>
      <w:proofErr w:type="spellEnd"/>
      <w:r>
        <w:t xml:space="preserve"> denn ein </w:t>
      </w:r>
      <w:proofErr w:type="spellStart"/>
      <w:r>
        <w:t>buesser</w:t>
      </w:r>
      <w:proofErr w:type="spellEnd"/>
      <w:r>
        <w:t xml:space="preserve"> / und alles was nicht aus dem </w:t>
      </w:r>
      <w:proofErr w:type="spellStart"/>
      <w:r>
        <w:t>glawben</w:t>
      </w:r>
      <w:proofErr w:type="spellEnd"/>
      <w:r>
        <w:t xml:space="preserve"> </w:t>
      </w:r>
      <w:proofErr w:type="spellStart"/>
      <w:r>
        <w:t>geschicht</w:t>
      </w:r>
      <w:proofErr w:type="spellEnd"/>
      <w:r>
        <w:t xml:space="preserve"> </w:t>
      </w:r>
      <w:proofErr w:type="spellStart"/>
      <w:r>
        <w:t>suend</w:t>
      </w:r>
      <w:proofErr w:type="spellEnd"/>
      <w:r>
        <w:t xml:space="preserve"> ist. </w:t>
      </w:r>
      <w:proofErr w:type="spellStart"/>
      <w:r>
        <w:t>Drumb</w:t>
      </w:r>
      <w:proofErr w:type="spellEnd"/>
      <w:r>
        <w:t xml:space="preserve"> wie er mit </w:t>
      </w:r>
      <w:proofErr w:type="spellStart"/>
      <w:r>
        <w:t>disen</w:t>
      </w:r>
      <w:proofErr w:type="spellEnd"/>
      <w:r>
        <w:t xml:space="preserve"> </w:t>
      </w:r>
      <w:proofErr w:type="spellStart"/>
      <w:r>
        <w:t>wortten</w:t>
      </w:r>
      <w:proofErr w:type="spellEnd"/>
      <w:r>
        <w:t xml:space="preserve"> (</w:t>
      </w:r>
      <w:proofErr w:type="spellStart"/>
      <w:r>
        <w:t>sihe</w:t>
      </w:r>
      <w:proofErr w:type="spellEnd"/>
      <w:r>
        <w:t xml:space="preserve"> des </w:t>
      </w:r>
      <w:proofErr w:type="spellStart"/>
      <w:r>
        <w:t>Hern</w:t>
      </w:r>
      <w:proofErr w:type="spellEnd"/>
      <w:r>
        <w:t xml:space="preserve"> </w:t>
      </w:r>
      <w:proofErr w:type="spellStart"/>
      <w:r>
        <w:t>hand</w:t>
      </w:r>
      <w:proofErr w:type="spellEnd"/>
      <w:r>
        <w:t xml:space="preserve"> ist nicht </w:t>
      </w:r>
      <w:proofErr w:type="spellStart"/>
      <w:r>
        <w:t>zukurtz</w:t>
      </w:r>
      <w:proofErr w:type="spellEnd"/>
      <w:r>
        <w:t xml:space="preserve"> das er nicht </w:t>
      </w:r>
      <w:proofErr w:type="spellStart"/>
      <w:r>
        <w:t>helffen</w:t>
      </w:r>
      <w:proofErr w:type="spellEnd"/>
      <w:r>
        <w:t xml:space="preserve"> </w:t>
      </w:r>
      <w:proofErr w:type="spellStart"/>
      <w:r>
        <w:t>koenne</w:t>
      </w:r>
      <w:proofErr w:type="spellEnd"/>
      <w:r>
        <w:t xml:space="preserve"> / und sein </w:t>
      </w:r>
      <w:proofErr w:type="spellStart"/>
      <w:r>
        <w:t>ohren</w:t>
      </w:r>
      <w:proofErr w:type="spellEnd"/>
      <w:r>
        <w:t xml:space="preserve"> sind nicht dicke worden das er nicht </w:t>
      </w:r>
      <w:proofErr w:type="spellStart"/>
      <w:r>
        <w:t>hoere</w:t>
      </w:r>
      <w:proofErr w:type="spellEnd"/>
      <w:r>
        <w:t xml:space="preserve">) anzeiget das es Gottes schuld nicht </w:t>
      </w:r>
      <w:proofErr w:type="spellStart"/>
      <w:r>
        <w:t>seie</w:t>
      </w:r>
      <w:proofErr w:type="spellEnd"/>
      <w:r>
        <w:t xml:space="preserve"> das er der </w:t>
      </w:r>
      <w:proofErr w:type="spellStart"/>
      <w:r>
        <w:t>unbußfertiggen</w:t>
      </w:r>
      <w:proofErr w:type="spellEnd"/>
      <w:r>
        <w:t xml:space="preserve"> </w:t>
      </w:r>
      <w:proofErr w:type="spellStart"/>
      <w:r>
        <w:t>unn</w:t>
      </w:r>
      <w:proofErr w:type="spellEnd"/>
      <w:r>
        <w:t xml:space="preserve"> </w:t>
      </w:r>
      <w:proofErr w:type="spellStart"/>
      <w:r>
        <w:t>unglewbigen</w:t>
      </w:r>
      <w:proofErr w:type="spellEnd"/>
      <w:r>
        <w:t xml:space="preserve"> </w:t>
      </w:r>
      <w:proofErr w:type="spellStart"/>
      <w:r>
        <w:t>gebette</w:t>
      </w:r>
      <w:proofErr w:type="spellEnd"/>
      <w:r>
        <w:t xml:space="preserve"> nicht </w:t>
      </w:r>
      <w:proofErr w:type="spellStart"/>
      <w:r>
        <w:t>erhoere</w:t>
      </w:r>
      <w:proofErr w:type="spellEnd"/>
      <w:r>
        <w:t xml:space="preserve"> noch </w:t>
      </w:r>
      <w:proofErr w:type="spellStart"/>
      <w:r>
        <w:t>inen</w:t>
      </w:r>
      <w:proofErr w:type="spellEnd"/>
      <w:r>
        <w:t xml:space="preserve"> </w:t>
      </w:r>
      <w:proofErr w:type="spellStart"/>
      <w:r>
        <w:t>helffe</w:t>
      </w:r>
      <w:proofErr w:type="spellEnd"/>
      <w:r>
        <w:t xml:space="preserve"> / sondern das Gott der </w:t>
      </w:r>
      <w:proofErr w:type="spellStart"/>
      <w:r>
        <w:t>bußferttigen</w:t>
      </w:r>
      <w:proofErr w:type="spellEnd"/>
      <w:r>
        <w:t xml:space="preserve"> und </w:t>
      </w:r>
      <w:proofErr w:type="spellStart"/>
      <w:r>
        <w:t>glewibigen</w:t>
      </w:r>
      <w:proofErr w:type="spellEnd"/>
      <w:r>
        <w:t xml:space="preserve"> </w:t>
      </w:r>
      <w:proofErr w:type="spellStart"/>
      <w:r>
        <w:t>faster</w:t>
      </w:r>
      <w:proofErr w:type="spellEnd"/>
      <w:r>
        <w:t xml:space="preserve"> </w:t>
      </w:r>
      <w:proofErr w:type="spellStart"/>
      <w:r>
        <w:t>gebette</w:t>
      </w:r>
      <w:proofErr w:type="spellEnd"/>
      <w:r>
        <w:t xml:space="preserve"> </w:t>
      </w:r>
      <w:proofErr w:type="spellStart"/>
      <w:r>
        <w:t>seer</w:t>
      </w:r>
      <w:proofErr w:type="spellEnd"/>
      <w:r>
        <w:t xml:space="preserve"> gern </w:t>
      </w:r>
      <w:proofErr w:type="spellStart"/>
      <w:r>
        <w:t>hoere</w:t>
      </w:r>
      <w:proofErr w:type="spellEnd"/>
      <w:r>
        <w:t xml:space="preserve"> und </w:t>
      </w:r>
      <w:proofErr w:type="spellStart"/>
      <w:r>
        <w:t>inen</w:t>
      </w:r>
      <w:proofErr w:type="spellEnd"/>
      <w:r>
        <w:t xml:space="preserve"> gewißlich mit </w:t>
      </w:r>
      <w:proofErr w:type="spellStart"/>
      <w:r>
        <w:t>huelff</w:t>
      </w:r>
      <w:proofErr w:type="spellEnd"/>
      <w:r>
        <w:t xml:space="preserve"> erscheine / wie </w:t>
      </w:r>
      <w:proofErr w:type="spellStart"/>
      <w:r>
        <w:t>Psal</w:t>
      </w:r>
      <w:proofErr w:type="spellEnd"/>
      <w:r>
        <w:t xml:space="preserve">. 33. auch zeuget / Des </w:t>
      </w:r>
      <w:proofErr w:type="spellStart"/>
      <w:r>
        <w:t>Hern</w:t>
      </w:r>
      <w:proofErr w:type="spellEnd"/>
      <w:r>
        <w:t xml:space="preserve"> </w:t>
      </w:r>
      <w:proofErr w:type="spellStart"/>
      <w:r>
        <w:t>auge</w:t>
      </w:r>
      <w:proofErr w:type="spellEnd"/>
      <w:r>
        <w:t xml:space="preserve"> </w:t>
      </w:r>
      <w:proofErr w:type="spellStart"/>
      <w:r>
        <w:t>sihet</w:t>
      </w:r>
      <w:proofErr w:type="spellEnd"/>
      <w:r>
        <w:t xml:space="preserve"> </w:t>
      </w:r>
      <w:proofErr w:type="spellStart"/>
      <w:r>
        <w:t>auff</w:t>
      </w:r>
      <w:proofErr w:type="spellEnd"/>
      <w:r>
        <w:t xml:space="preserve"> die so in furchten und </w:t>
      </w:r>
      <w:proofErr w:type="spellStart"/>
      <w:r>
        <w:t>auff</w:t>
      </w:r>
      <w:proofErr w:type="spellEnd"/>
      <w:r>
        <w:t xml:space="preserve"> seine </w:t>
      </w:r>
      <w:proofErr w:type="spellStart"/>
      <w:r>
        <w:t>guette</w:t>
      </w:r>
      <w:proofErr w:type="spellEnd"/>
      <w:r>
        <w:t xml:space="preserve"> hoffen das er </w:t>
      </w:r>
      <w:proofErr w:type="spellStart"/>
      <w:r>
        <w:t>ire</w:t>
      </w:r>
      <w:proofErr w:type="spellEnd"/>
      <w:r>
        <w:t xml:space="preserve"> </w:t>
      </w:r>
      <w:proofErr w:type="spellStart"/>
      <w:r>
        <w:t>Sele</w:t>
      </w:r>
      <w:proofErr w:type="spellEnd"/>
      <w:r>
        <w:t xml:space="preserve"> rette vom </w:t>
      </w:r>
      <w:proofErr w:type="spellStart"/>
      <w:r>
        <w:t>tod</w:t>
      </w:r>
      <w:proofErr w:type="spellEnd"/>
      <w:r>
        <w:t xml:space="preserve"> und sie </w:t>
      </w:r>
      <w:proofErr w:type="spellStart"/>
      <w:r>
        <w:t>ernere</w:t>
      </w:r>
      <w:proofErr w:type="spellEnd"/>
      <w:r>
        <w:t xml:space="preserve"> in der </w:t>
      </w:r>
      <w:proofErr w:type="spellStart"/>
      <w:r>
        <w:t>thewrung</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(sondern </w:t>
      </w:r>
      <w:proofErr w:type="spellStart"/>
      <w:r>
        <w:t>ewer</w:t>
      </w:r>
      <w:proofErr w:type="spellEnd"/>
      <w:r>
        <w:t xml:space="preserve"> </w:t>
      </w:r>
      <w:proofErr w:type="spellStart"/>
      <w:r>
        <w:t>untugend</w:t>
      </w:r>
      <w:proofErr w:type="spellEnd"/>
      <w:r>
        <w:t xml:space="preserve"> sondern euch und </w:t>
      </w:r>
      <w:proofErr w:type="spellStart"/>
      <w:r>
        <w:t>ewern</w:t>
      </w:r>
      <w:proofErr w:type="spellEnd"/>
      <w:r>
        <w:t xml:space="preserve"> Gott voneinander und </w:t>
      </w:r>
      <w:proofErr w:type="spellStart"/>
      <w:r>
        <w:t>ewer</w:t>
      </w:r>
      <w:proofErr w:type="spellEnd"/>
      <w:r>
        <w:t xml:space="preserve"> </w:t>
      </w:r>
      <w:proofErr w:type="spellStart"/>
      <w:r>
        <w:t>suende</w:t>
      </w:r>
      <w:proofErr w:type="spellEnd"/>
      <w:r>
        <w:t xml:space="preserve"> verbergen das </w:t>
      </w:r>
      <w:proofErr w:type="spellStart"/>
      <w:r>
        <w:t>angesicht</w:t>
      </w:r>
      <w:proofErr w:type="spellEnd"/>
      <w:r>
        <w:t xml:space="preserve"> von euch das </w:t>
      </w:r>
      <w:proofErr w:type="spellStart"/>
      <w:r>
        <w:t>ir</w:t>
      </w:r>
      <w:proofErr w:type="spellEnd"/>
      <w:r>
        <w:t xml:space="preserve"> nicht </w:t>
      </w:r>
      <w:proofErr w:type="spellStart"/>
      <w:r>
        <w:t>gehoeret</w:t>
      </w:r>
      <w:proofErr w:type="spellEnd"/>
      <w:r>
        <w:t xml:space="preserve"> werdet) </w:t>
      </w:r>
      <w:proofErr w:type="spellStart"/>
      <w:r>
        <w:t>leren</w:t>
      </w:r>
      <w:proofErr w:type="spellEnd"/>
      <w:r>
        <w:t xml:space="preserve"> / das Gott </w:t>
      </w:r>
      <w:proofErr w:type="spellStart"/>
      <w:r>
        <w:t>widerumb</w:t>
      </w:r>
      <w:proofErr w:type="spellEnd"/>
      <w:r>
        <w:t xml:space="preserve"> aller </w:t>
      </w:r>
      <w:proofErr w:type="spellStart"/>
      <w:r>
        <w:t>unbußferttigen</w:t>
      </w:r>
      <w:proofErr w:type="spellEnd"/>
      <w:r>
        <w:t xml:space="preserve"> und </w:t>
      </w:r>
      <w:proofErr w:type="spellStart"/>
      <w:r>
        <w:t>unglewbigen</w:t>
      </w:r>
      <w:proofErr w:type="spellEnd"/>
      <w:r>
        <w:t xml:space="preserve"> fasten und betten nicht ansehe noch </w:t>
      </w:r>
      <w:proofErr w:type="spellStart"/>
      <w:r>
        <w:t>inen</w:t>
      </w:r>
      <w:proofErr w:type="spellEnd"/>
      <w:r>
        <w:t xml:space="preserve"> </w:t>
      </w:r>
      <w:proofErr w:type="spellStart"/>
      <w:r>
        <w:t>helffe</w:t>
      </w:r>
      <w:proofErr w:type="spellEnd"/>
      <w:r>
        <w:t xml:space="preserve"> / </w:t>
      </w:r>
      <w:proofErr w:type="spellStart"/>
      <w:r>
        <w:t>ia</w:t>
      </w:r>
      <w:proofErr w:type="spellEnd"/>
      <w:r>
        <w:t xml:space="preserve"> das er sie noch dazu </w:t>
      </w:r>
      <w:proofErr w:type="spellStart"/>
      <w:r>
        <w:t>sawr</w:t>
      </w:r>
      <w:proofErr w:type="spellEnd"/>
      <w:r>
        <w:t xml:space="preserve"> ansehen und mit </w:t>
      </w:r>
      <w:proofErr w:type="spellStart"/>
      <w:r>
        <w:t>irer</w:t>
      </w:r>
      <w:proofErr w:type="spellEnd"/>
      <w:r>
        <w:t xml:space="preserve"> </w:t>
      </w:r>
      <w:proofErr w:type="spellStart"/>
      <w:r>
        <w:t>heuecheleie</w:t>
      </w:r>
      <w:proofErr w:type="spellEnd"/>
      <w:r>
        <w:t xml:space="preserve"> verderben wolle / zeuget auch </w:t>
      </w:r>
      <w:proofErr w:type="spellStart"/>
      <w:r>
        <w:t>Psal</w:t>
      </w:r>
      <w:proofErr w:type="spellEnd"/>
      <w:r>
        <w:t xml:space="preserve">. 34. Des </w:t>
      </w:r>
      <w:proofErr w:type="spellStart"/>
      <w:r>
        <w:t>Hern</w:t>
      </w:r>
      <w:proofErr w:type="spellEnd"/>
      <w:r>
        <w:t xml:space="preserve"> </w:t>
      </w:r>
      <w:proofErr w:type="spellStart"/>
      <w:r>
        <w:t>angesichte</w:t>
      </w:r>
      <w:proofErr w:type="spellEnd"/>
      <w:r>
        <w:t xml:space="preserve"> stehet </w:t>
      </w:r>
      <w:proofErr w:type="spellStart"/>
      <w:r>
        <w:t>uber</w:t>
      </w:r>
      <w:proofErr w:type="spellEnd"/>
      <w:r>
        <w:t xml:space="preserve"> die so </w:t>
      </w:r>
      <w:proofErr w:type="spellStart"/>
      <w:r>
        <w:t>boeses</w:t>
      </w:r>
      <w:proofErr w:type="spellEnd"/>
      <w:r>
        <w:t xml:space="preserve"> thun / das er </w:t>
      </w:r>
      <w:proofErr w:type="spellStart"/>
      <w:r>
        <w:t>ir</w:t>
      </w:r>
      <w:proofErr w:type="spellEnd"/>
      <w:r>
        <w:t xml:space="preserve"> </w:t>
      </w:r>
      <w:proofErr w:type="spellStart"/>
      <w:r>
        <w:t>gedechtnis</w:t>
      </w:r>
      <w:proofErr w:type="spellEnd"/>
      <w:r>
        <w:t xml:space="preserve"> </w:t>
      </w:r>
      <w:proofErr w:type="spellStart"/>
      <w:r>
        <w:t>außrotte</w:t>
      </w:r>
      <w:proofErr w:type="spellEnd"/>
      <w:r>
        <w:t xml:space="preserve"> von der Erden. </w:t>
      </w:r>
    </w:p>
    <w:p w14:paraId="566AAFFA" w14:textId="77777777" w:rsidR="000D0D7A" w:rsidRDefault="000D0D7A" w:rsidP="000D0D7A">
      <w:pPr>
        <w:pStyle w:val="berschrift3"/>
      </w:pPr>
      <w:r>
        <w:t xml:space="preserve">Die achte </w:t>
      </w:r>
      <w:proofErr w:type="spellStart"/>
      <w:r>
        <w:t>JudenSuend</w:t>
      </w:r>
      <w:proofErr w:type="spellEnd"/>
      <w:r>
        <w:t xml:space="preserve"> aber </w:t>
      </w:r>
      <w:proofErr w:type="spellStart"/>
      <w:r>
        <w:t>drueckt</w:t>
      </w:r>
      <w:proofErr w:type="spellEnd"/>
      <w:r>
        <w:t xml:space="preserve"> er aus mit folgenden </w:t>
      </w:r>
      <w:proofErr w:type="spellStart"/>
      <w:r>
        <w:t>wortten</w:t>
      </w:r>
      <w:proofErr w:type="spellEnd"/>
      <w:r>
        <w:t>.</w:t>
      </w:r>
    </w:p>
    <w:p w14:paraId="55EDE71B" w14:textId="77777777" w:rsidR="000D0D7A" w:rsidRDefault="000D0D7A" w:rsidP="000D0D7A">
      <w:pPr>
        <w:pStyle w:val="StandardWeb"/>
      </w:pPr>
      <w:r>
        <w:t xml:space="preserve">Denn </w:t>
      </w:r>
      <w:proofErr w:type="spellStart"/>
      <w:r>
        <w:t>ewer</w:t>
      </w:r>
      <w:proofErr w:type="spellEnd"/>
      <w:r>
        <w:t xml:space="preserve"> </w:t>
      </w:r>
      <w:proofErr w:type="spellStart"/>
      <w:r>
        <w:t>hende</w:t>
      </w:r>
      <w:proofErr w:type="spellEnd"/>
      <w:r>
        <w:t xml:space="preserve"> sind mit </w:t>
      </w:r>
      <w:proofErr w:type="spellStart"/>
      <w:r>
        <w:t>blut</w:t>
      </w:r>
      <w:proofErr w:type="spellEnd"/>
      <w:r>
        <w:t xml:space="preserve"> befleckt / und </w:t>
      </w:r>
      <w:proofErr w:type="spellStart"/>
      <w:r>
        <w:t>ewer</w:t>
      </w:r>
      <w:proofErr w:type="spellEnd"/>
      <w:r>
        <w:t xml:space="preserve"> </w:t>
      </w:r>
      <w:proofErr w:type="spellStart"/>
      <w:r>
        <w:t>finger</w:t>
      </w:r>
      <w:proofErr w:type="spellEnd"/>
      <w:r>
        <w:t xml:space="preserve"> mit </w:t>
      </w:r>
      <w:proofErr w:type="spellStart"/>
      <w:r>
        <w:t>untugent</w:t>
      </w:r>
      <w:proofErr w:type="spellEnd"/>
      <w:r>
        <w:t xml:space="preserve">: </w:t>
      </w:r>
      <w:proofErr w:type="spellStart"/>
      <w:r>
        <w:t>wil</w:t>
      </w:r>
      <w:proofErr w:type="spellEnd"/>
      <w:r>
        <w:t xml:space="preserve"> sagen das nicht alleine der Juden </w:t>
      </w:r>
      <w:proofErr w:type="spellStart"/>
      <w:r>
        <w:t>Hern</w:t>
      </w:r>
      <w:proofErr w:type="spellEnd"/>
      <w:r>
        <w:t xml:space="preserve"> Propheten </w:t>
      </w:r>
      <w:proofErr w:type="spellStart"/>
      <w:r>
        <w:t>moerder</w:t>
      </w:r>
      <w:proofErr w:type="spellEnd"/>
      <w:r>
        <w:t xml:space="preserve"> und </w:t>
      </w:r>
      <w:proofErr w:type="spellStart"/>
      <w:r>
        <w:t>vergiesser</w:t>
      </w:r>
      <w:proofErr w:type="spellEnd"/>
      <w:r>
        <w:t xml:space="preserve"> unschuldiges </w:t>
      </w:r>
      <w:proofErr w:type="spellStart"/>
      <w:r>
        <w:t>bluts</w:t>
      </w:r>
      <w:proofErr w:type="spellEnd"/>
      <w:r>
        <w:t xml:space="preserve"> seien / als in Stephan </w:t>
      </w:r>
      <w:proofErr w:type="spellStart"/>
      <w:r>
        <w:t>Acto</w:t>
      </w:r>
      <w:proofErr w:type="spellEnd"/>
      <w:r>
        <w:t xml:space="preserve">. 7. auch schuld gibt / welchen Propheten haben </w:t>
      </w:r>
      <w:proofErr w:type="spellStart"/>
      <w:r>
        <w:t>ewre</w:t>
      </w:r>
      <w:proofErr w:type="spellEnd"/>
      <w:r>
        <w:t xml:space="preserve"> Vetter nicht ermordet: sondern auch die </w:t>
      </w:r>
      <w:proofErr w:type="spellStart"/>
      <w:r>
        <w:t>unterthanen</w:t>
      </w:r>
      <w:proofErr w:type="spellEnd"/>
      <w:r>
        <w:t xml:space="preserve"> mit </w:t>
      </w:r>
      <w:proofErr w:type="spellStart"/>
      <w:r>
        <w:t>hertzen</w:t>
      </w:r>
      <w:proofErr w:type="spellEnd"/>
      <w:r>
        <w:t xml:space="preserve"> und munde </w:t>
      </w:r>
      <w:proofErr w:type="spellStart"/>
      <w:r>
        <w:t>todschleger</w:t>
      </w:r>
      <w:proofErr w:type="spellEnd"/>
      <w:r>
        <w:t xml:space="preserve"> und </w:t>
      </w:r>
      <w:proofErr w:type="spellStart"/>
      <w:r>
        <w:t>ubertretter</w:t>
      </w:r>
      <w:proofErr w:type="spellEnd"/>
      <w:r>
        <w:t xml:space="preserve"> des </w:t>
      </w:r>
      <w:proofErr w:type="spellStart"/>
      <w:r>
        <w:t>fuenfften</w:t>
      </w:r>
      <w:proofErr w:type="spellEnd"/>
      <w:r>
        <w:t xml:space="preserve"> </w:t>
      </w:r>
      <w:proofErr w:type="spellStart"/>
      <w:r>
        <w:t>Gebottes</w:t>
      </w:r>
      <w:proofErr w:type="spellEnd"/>
      <w:r>
        <w:t xml:space="preserve"> seien on was mit der </w:t>
      </w:r>
      <w:proofErr w:type="spellStart"/>
      <w:r>
        <w:t>faust</w:t>
      </w:r>
      <w:proofErr w:type="spellEnd"/>
      <w:r>
        <w:t xml:space="preserve"> </w:t>
      </w:r>
      <w:proofErr w:type="spellStart"/>
      <w:r>
        <w:t>todschlehet</w:t>
      </w:r>
      <w:proofErr w:type="spellEnd"/>
      <w:r>
        <w:t xml:space="preserve">: welcher </w:t>
      </w:r>
      <w:proofErr w:type="spellStart"/>
      <w:r>
        <w:t>ursach</w:t>
      </w:r>
      <w:proofErr w:type="spellEnd"/>
      <w:r>
        <w:t xml:space="preserve"> halben auch </w:t>
      </w:r>
      <w:proofErr w:type="spellStart"/>
      <w:r>
        <w:t>Jesa</w:t>
      </w:r>
      <w:proofErr w:type="spellEnd"/>
      <w:r>
        <w:t xml:space="preserve">. 1. spricht / ob </w:t>
      </w:r>
      <w:proofErr w:type="spellStart"/>
      <w:r>
        <w:t>ir</w:t>
      </w:r>
      <w:proofErr w:type="spellEnd"/>
      <w:r>
        <w:t xml:space="preserve"> gleich viel bettet </w:t>
      </w:r>
      <w:proofErr w:type="spellStart"/>
      <w:r>
        <w:t>hoere</w:t>
      </w:r>
      <w:proofErr w:type="spellEnd"/>
      <w:r>
        <w:t xml:space="preserve"> </w:t>
      </w:r>
      <w:proofErr w:type="spellStart"/>
      <w:r>
        <w:t>ichs</w:t>
      </w:r>
      <w:proofErr w:type="spellEnd"/>
      <w:r>
        <w:t xml:space="preserve"> doch nicht / denn </w:t>
      </w:r>
      <w:proofErr w:type="spellStart"/>
      <w:r>
        <w:t>ewer</w:t>
      </w:r>
      <w:proofErr w:type="spellEnd"/>
      <w:r>
        <w:t xml:space="preserve"> </w:t>
      </w:r>
      <w:proofErr w:type="spellStart"/>
      <w:r>
        <w:t>hende</w:t>
      </w:r>
      <w:proofErr w:type="spellEnd"/>
      <w:r>
        <w:t xml:space="preserve"> sind voll </w:t>
      </w:r>
      <w:proofErr w:type="spellStart"/>
      <w:r>
        <w:t>bluts</w:t>
      </w:r>
      <w:proofErr w:type="spellEnd"/>
      <w:r>
        <w:t xml:space="preserve">. </w:t>
      </w:r>
    </w:p>
    <w:p w14:paraId="22C7D61F" w14:textId="77777777" w:rsidR="000D0D7A" w:rsidRDefault="000D0D7A" w:rsidP="000D0D7A">
      <w:pPr>
        <w:pStyle w:val="StandardWeb"/>
      </w:pPr>
      <w:r>
        <w:t xml:space="preserve">2. </w:t>
      </w:r>
      <w:proofErr w:type="spellStart"/>
      <w:r>
        <w:t>Ewre</w:t>
      </w:r>
      <w:proofErr w:type="spellEnd"/>
      <w:r>
        <w:t xml:space="preserve"> </w:t>
      </w:r>
      <w:proofErr w:type="spellStart"/>
      <w:r>
        <w:t>lippen</w:t>
      </w:r>
      <w:proofErr w:type="spellEnd"/>
      <w:r>
        <w:t xml:space="preserve"> reden falsches </w:t>
      </w:r>
      <w:proofErr w:type="spellStart"/>
      <w:r>
        <w:t>ewre</w:t>
      </w:r>
      <w:proofErr w:type="spellEnd"/>
      <w:r>
        <w:t xml:space="preserve"> </w:t>
      </w:r>
      <w:proofErr w:type="spellStart"/>
      <w:r>
        <w:t>zunge</w:t>
      </w:r>
      <w:proofErr w:type="spellEnd"/>
      <w:r>
        <w:t xml:space="preserve"> </w:t>
      </w:r>
      <w:proofErr w:type="spellStart"/>
      <w:r>
        <w:t>tichtet</w:t>
      </w:r>
      <w:proofErr w:type="spellEnd"/>
      <w:r>
        <w:t xml:space="preserve"> unrechtes es ist niemand der von </w:t>
      </w:r>
      <w:proofErr w:type="spellStart"/>
      <w:r>
        <w:t>gerechtickeit</w:t>
      </w:r>
      <w:proofErr w:type="spellEnd"/>
      <w:r>
        <w:t xml:space="preserve"> predige oder </w:t>
      </w:r>
      <w:proofErr w:type="spellStart"/>
      <w:r>
        <w:t>trewlich</w:t>
      </w:r>
      <w:proofErr w:type="spellEnd"/>
      <w:r>
        <w:t xml:space="preserve"> richte: </w:t>
      </w:r>
      <w:proofErr w:type="spellStart"/>
      <w:r>
        <w:t>wil</w:t>
      </w:r>
      <w:proofErr w:type="spellEnd"/>
      <w:r>
        <w:t xml:space="preserve"> sagen / das nicht alleine die Priester / </w:t>
      </w:r>
      <w:proofErr w:type="spellStart"/>
      <w:r>
        <w:t>Radhern</w:t>
      </w:r>
      <w:proofErr w:type="spellEnd"/>
      <w:r>
        <w:t xml:space="preserve"> / </w:t>
      </w:r>
      <w:proofErr w:type="spellStart"/>
      <w:r>
        <w:t>Buerger</w:t>
      </w:r>
      <w:proofErr w:type="spellEnd"/>
      <w:r>
        <w:t xml:space="preserve"> zu Jerusalem einander anliegen und </w:t>
      </w:r>
      <w:proofErr w:type="spellStart"/>
      <w:r>
        <w:t>betriegen</w:t>
      </w:r>
      <w:proofErr w:type="spellEnd"/>
      <w:r>
        <w:t xml:space="preserve"> / sondern auch </w:t>
      </w:r>
      <w:proofErr w:type="spellStart"/>
      <w:r>
        <w:t>furnemlich</w:t>
      </w:r>
      <w:proofErr w:type="spellEnd"/>
      <w:r>
        <w:t xml:space="preserve"> die Prediger unrecht </w:t>
      </w:r>
      <w:proofErr w:type="spellStart"/>
      <w:r>
        <w:t>leren</w:t>
      </w:r>
      <w:proofErr w:type="spellEnd"/>
      <w:r>
        <w:t xml:space="preserve"> / und die </w:t>
      </w:r>
      <w:proofErr w:type="spellStart"/>
      <w:r>
        <w:t>Radhern</w:t>
      </w:r>
      <w:proofErr w:type="spellEnd"/>
      <w:r>
        <w:t xml:space="preserve"> falsch urteil sprechen: wie Esa. 1. auch spricht / sie nehmen alle gern </w:t>
      </w:r>
      <w:proofErr w:type="spellStart"/>
      <w:r>
        <w:t>geschenck</w:t>
      </w:r>
      <w:proofErr w:type="spellEnd"/>
      <w:r>
        <w:t xml:space="preserve"> und schaffen </w:t>
      </w:r>
      <w:proofErr w:type="spellStart"/>
      <w:r>
        <w:t>Widwen</w:t>
      </w:r>
      <w:proofErr w:type="spellEnd"/>
      <w:r>
        <w:t xml:space="preserve"> und Waisen kein recht. </w:t>
      </w:r>
    </w:p>
    <w:p w14:paraId="676E1889" w14:textId="77777777" w:rsidR="000D0D7A" w:rsidRDefault="000D0D7A" w:rsidP="000D0D7A">
      <w:pPr>
        <w:pStyle w:val="StandardWeb"/>
      </w:pPr>
      <w:r>
        <w:t xml:space="preserve">3. Man </w:t>
      </w:r>
      <w:proofErr w:type="spellStart"/>
      <w:r>
        <w:t>vertrawet</w:t>
      </w:r>
      <w:proofErr w:type="spellEnd"/>
      <w:r>
        <w:t xml:space="preserve"> </w:t>
      </w:r>
      <w:proofErr w:type="spellStart"/>
      <w:r>
        <w:t>auffs</w:t>
      </w:r>
      <w:proofErr w:type="spellEnd"/>
      <w:r>
        <w:t xml:space="preserve"> eitel und redet nichts </w:t>
      </w:r>
      <w:proofErr w:type="spellStart"/>
      <w:r>
        <w:t>tuechtiges</w:t>
      </w:r>
      <w:proofErr w:type="spellEnd"/>
      <w:r>
        <w:t xml:space="preserve">: mit </w:t>
      </w:r>
      <w:proofErr w:type="spellStart"/>
      <w:r>
        <w:t>unglueck</w:t>
      </w:r>
      <w:proofErr w:type="spellEnd"/>
      <w:r>
        <w:t xml:space="preserve"> sind sie schwanger und </w:t>
      </w:r>
      <w:proofErr w:type="spellStart"/>
      <w:r>
        <w:t>geberen</w:t>
      </w:r>
      <w:proofErr w:type="spellEnd"/>
      <w:r>
        <w:t xml:space="preserve"> </w:t>
      </w:r>
      <w:proofErr w:type="spellStart"/>
      <w:r>
        <w:t>muehe</w:t>
      </w:r>
      <w:proofErr w:type="spellEnd"/>
      <w:r>
        <w:t xml:space="preserve">: </w:t>
      </w:r>
      <w:proofErr w:type="spellStart"/>
      <w:r>
        <w:t>wil</w:t>
      </w:r>
      <w:proofErr w:type="spellEnd"/>
      <w:r>
        <w:t xml:space="preserve"> sagen / beide </w:t>
      </w:r>
      <w:proofErr w:type="spellStart"/>
      <w:r>
        <w:t>gesetzprediger</w:t>
      </w:r>
      <w:proofErr w:type="spellEnd"/>
      <w:r>
        <w:t xml:space="preserve"> und </w:t>
      </w:r>
      <w:proofErr w:type="spellStart"/>
      <w:r>
        <w:t>ire</w:t>
      </w:r>
      <w:proofErr w:type="spellEnd"/>
      <w:r>
        <w:t xml:space="preserve"> </w:t>
      </w:r>
      <w:proofErr w:type="spellStart"/>
      <w:r>
        <w:t>schueler</w:t>
      </w:r>
      <w:proofErr w:type="spellEnd"/>
      <w:r>
        <w:t xml:space="preserve"> die </w:t>
      </w:r>
      <w:proofErr w:type="spellStart"/>
      <w:r>
        <w:t>werckheiligen</w:t>
      </w:r>
      <w:proofErr w:type="spellEnd"/>
      <w:r>
        <w:t xml:space="preserve"> </w:t>
      </w:r>
      <w:proofErr w:type="spellStart"/>
      <w:r>
        <w:t>bekuemmern</w:t>
      </w:r>
      <w:proofErr w:type="spellEnd"/>
      <w:r>
        <w:t xml:space="preserve"> sich nicht hoch mit den </w:t>
      </w:r>
      <w:proofErr w:type="spellStart"/>
      <w:r>
        <w:t>Zehengebotten</w:t>
      </w:r>
      <w:proofErr w:type="spellEnd"/>
      <w:r>
        <w:t xml:space="preserve"> dadurch man </w:t>
      </w:r>
      <w:proofErr w:type="spellStart"/>
      <w:r>
        <w:t>buessen</w:t>
      </w:r>
      <w:proofErr w:type="spellEnd"/>
      <w:r>
        <w:t xml:space="preserve"> und in </w:t>
      </w:r>
      <w:proofErr w:type="spellStart"/>
      <w:r>
        <w:t>disem</w:t>
      </w:r>
      <w:proofErr w:type="spellEnd"/>
      <w:r>
        <w:t xml:space="preserve"> leben </w:t>
      </w:r>
      <w:proofErr w:type="spellStart"/>
      <w:r>
        <w:t>wolfaren</w:t>
      </w:r>
      <w:proofErr w:type="spellEnd"/>
      <w:r>
        <w:t xml:space="preserve"> lernet / auch mit dem Evangelio nicht dadurch man </w:t>
      </w:r>
      <w:proofErr w:type="spellStart"/>
      <w:r>
        <w:t>glewben</w:t>
      </w:r>
      <w:proofErr w:type="spellEnd"/>
      <w:r>
        <w:t xml:space="preserve"> </w:t>
      </w:r>
      <w:proofErr w:type="spellStart"/>
      <w:r>
        <w:t>unn</w:t>
      </w:r>
      <w:proofErr w:type="spellEnd"/>
      <w:r>
        <w:t xml:space="preserve"> das </w:t>
      </w:r>
      <w:proofErr w:type="spellStart"/>
      <w:r>
        <w:t>ewigeleben</w:t>
      </w:r>
      <w:proofErr w:type="spellEnd"/>
      <w:r>
        <w:t xml:space="preserve"> erlangen lernet / sondern mit </w:t>
      </w:r>
      <w:proofErr w:type="spellStart"/>
      <w:r>
        <w:t>ertichten</w:t>
      </w:r>
      <w:proofErr w:type="spellEnd"/>
      <w:r>
        <w:t xml:space="preserve"> </w:t>
      </w:r>
      <w:proofErr w:type="spellStart"/>
      <w:r>
        <w:t>Menschenleren</w:t>
      </w:r>
      <w:proofErr w:type="spellEnd"/>
      <w:r>
        <w:t xml:space="preserve"> die </w:t>
      </w:r>
      <w:proofErr w:type="spellStart"/>
      <w:r>
        <w:t>wol</w:t>
      </w:r>
      <w:proofErr w:type="spellEnd"/>
      <w:r>
        <w:t xml:space="preserve"> einen schein haben und </w:t>
      </w:r>
      <w:proofErr w:type="spellStart"/>
      <w:r>
        <w:t>verheissen</w:t>
      </w:r>
      <w:proofErr w:type="spellEnd"/>
      <w:r>
        <w:t xml:space="preserve"> </w:t>
      </w:r>
      <w:proofErr w:type="spellStart"/>
      <w:r>
        <w:t>dises</w:t>
      </w:r>
      <w:proofErr w:type="spellEnd"/>
      <w:r>
        <w:t xml:space="preserve"> und jenes leben </w:t>
      </w:r>
      <w:proofErr w:type="spellStart"/>
      <w:r>
        <w:t>herlickeit</w:t>
      </w:r>
      <w:proofErr w:type="spellEnd"/>
      <w:r>
        <w:t xml:space="preserve"> und </w:t>
      </w:r>
      <w:proofErr w:type="spellStart"/>
      <w:r>
        <w:t>selickeit</w:t>
      </w:r>
      <w:proofErr w:type="spellEnd"/>
      <w:r>
        <w:t xml:space="preserve"> / machen das </w:t>
      </w:r>
      <w:proofErr w:type="spellStart"/>
      <w:r>
        <w:t>hertz</w:t>
      </w:r>
      <w:proofErr w:type="spellEnd"/>
      <w:r>
        <w:t xml:space="preserve"> mit </w:t>
      </w:r>
      <w:proofErr w:type="spellStart"/>
      <w:r>
        <w:t>vertrawen</w:t>
      </w:r>
      <w:proofErr w:type="spellEnd"/>
      <w:r>
        <w:t xml:space="preserve"> </w:t>
      </w:r>
      <w:proofErr w:type="spellStart"/>
      <w:r>
        <w:t>auff</w:t>
      </w:r>
      <w:proofErr w:type="spellEnd"/>
      <w:r>
        <w:t xml:space="preserve"> eigen </w:t>
      </w:r>
      <w:proofErr w:type="spellStart"/>
      <w:r>
        <w:t>wercke</w:t>
      </w:r>
      <w:proofErr w:type="spellEnd"/>
      <w:r>
        <w:t xml:space="preserve"> und </w:t>
      </w:r>
      <w:proofErr w:type="spellStart"/>
      <w:r>
        <w:t>verdienste</w:t>
      </w:r>
      <w:proofErr w:type="spellEnd"/>
      <w:r>
        <w:t xml:space="preserve"> schwanger und </w:t>
      </w:r>
      <w:proofErr w:type="spellStart"/>
      <w:r>
        <w:t>stoltziren</w:t>
      </w:r>
      <w:proofErr w:type="spellEnd"/>
      <w:r>
        <w:t xml:space="preserve"> wider alle rechte Prediger und Christen / aber in not und </w:t>
      </w:r>
      <w:proofErr w:type="spellStart"/>
      <w:r>
        <w:t>tod</w:t>
      </w:r>
      <w:proofErr w:type="spellEnd"/>
      <w:r>
        <w:t xml:space="preserve"> </w:t>
      </w:r>
      <w:proofErr w:type="spellStart"/>
      <w:r>
        <w:t>gebiret</w:t>
      </w:r>
      <w:proofErr w:type="spellEnd"/>
      <w:r>
        <w:t xml:space="preserve"> solch </w:t>
      </w:r>
      <w:proofErr w:type="spellStart"/>
      <w:r>
        <w:t>vertrawen</w:t>
      </w:r>
      <w:proofErr w:type="spellEnd"/>
      <w:r>
        <w:t xml:space="preserve"> </w:t>
      </w:r>
      <w:proofErr w:type="spellStart"/>
      <w:r>
        <w:t>eittel</w:t>
      </w:r>
      <w:proofErr w:type="spellEnd"/>
      <w:r>
        <w:t xml:space="preserve"> </w:t>
      </w:r>
      <w:proofErr w:type="spellStart"/>
      <w:r>
        <w:t>muehe</w:t>
      </w:r>
      <w:proofErr w:type="spellEnd"/>
      <w:r>
        <w:t xml:space="preserve"> sterben und verderben / und alle </w:t>
      </w:r>
      <w:proofErr w:type="spellStart"/>
      <w:r>
        <w:t>gesetzprediger</w:t>
      </w:r>
      <w:proofErr w:type="spellEnd"/>
      <w:r>
        <w:t xml:space="preserve"> und </w:t>
      </w:r>
      <w:proofErr w:type="spellStart"/>
      <w:r>
        <w:t>werckheiligen</w:t>
      </w:r>
      <w:proofErr w:type="spellEnd"/>
      <w:r>
        <w:t xml:space="preserve"> on den </w:t>
      </w:r>
      <w:proofErr w:type="spellStart"/>
      <w:r>
        <w:t>glawben</w:t>
      </w:r>
      <w:proofErr w:type="spellEnd"/>
      <w:r>
        <w:t xml:space="preserve"> des Evangelii CHRISTI </w:t>
      </w:r>
      <w:proofErr w:type="spellStart"/>
      <w:r>
        <w:t>fur</w:t>
      </w:r>
      <w:proofErr w:type="spellEnd"/>
      <w:r>
        <w:t xml:space="preserve"> Gottes </w:t>
      </w:r>
      <w:proofErr w:type="spellStart"/>
      <w:r>
        <w:t>gericht</w:t>
      </w:r>
      <w:proofErr w:type="spellEnd"/>
      <w:r>
        <w:t xml:space="preserve"> </w:t>
      </w:r>
      <w:proofErr w:type="spellStart"/>
      <w:r>
        <w:t>sincken</w:t>
      </w:r>
      <w:proofErr w:type="spellEnd"/>
      <w:r>
        <w:t xml:space="preserve"> und </w:t>
      </w:r>
      <w:proofErr w:type="spellStart"/>
      <w:r>
        <w:t>ertrincken</w:t>
      </w:r>
      <w:proofErr w:type="spellEnd"/>
      <w:r>
        <w:t xml:space="preserve"> </w:t>
      </w:r>
      <w:proofErr w:type="spellStart"/>
      <w:r>
        <w:t>muessen</w:t>
      </w:r>
      <w:proofErr w:type="spellEnd"/>
      <w:r>
        <w:t xml:space="preserve"> ewiglich: das </w:t>
      </w:r>
      <w:proofErr w:type="spellStart"/>
      <w:r>
        <w:t>billich</w:t>
      </w:r>
      <w:proofErr w:type="spellEnd"/>
      <w:r>
        <w:t xml:space="preserve"> </w:t>
      </w:r>
      <w:proofErr w:type="spellStart"/>
      <w:r>
        <w:t>Psal</w:t>
      </w:r>
      <w:proofErr w:type="spellEnd"/>
      <w:r>
        <w:t xml:space="preserve">. 10. </w:t>
      </w:r>
      <w:proofErr w:type="spellStart"/>
      <w:r>
        <w:t>derhalben</w:t>
      </w:r>
      <w:proofErr w:type="spellEnd"/>
      <w:r>
        <w:t xml:space="preserve"> spricht seine </w:t>
      </w:r>
      <w:proofErr w:type="spellStart"/>
      <w:r>
        <w:t>zunge</w:t>
      </w:r>
      <w:proofErr w:type="spellEnd"/>
      <w:r>
        <w:t xml:space="preserve"> </w:t>
      </w:r>
      <w:proofErr w:type="spellStart"/>
      <w:r>
        <w:t>richt</w:t>
      </w:r>
      <w:proofErr w:type="spellEnd"/>
      <w:r>
        <w:t xml:space="preserve"> </w:t>
      </w:r>
      <w:proofErr w:type="spellStart"/>
      <w:r>
        <w:t>muehe</w:t>
      </w:r>
      <w:proofErr w:type="spellEnd"/>
      <w:r>
        <w:t xml:space="preserve"> und </w:t>
      </w:r>
      <w:proofErr w:type="spellStart"/>
      <w:r>
        <w:t>erbeit</w:t>
      </w:r>
      <w:proofErr w:type="spellEnd"/>
      <w:r>
        <w:t xml:space="preserve"> an / und Ps. 7. </w:t>
      </w:r>
      <w:proofErr w:type="spellStart"/>
      <w:r>
        <w:t>Sihe</w:t>
      </w:r>
      <w:proofErr w:type="spellEnd"/>
      <w:r>
        <w:t xml:space="preserve"> der hat </w:t>
      </w:r>
      <w:proofErr w:type="spellStart"/>
      <w:r>
        <w:t>boeses</w:t>
      </w:r>
      <w:proofErr w:type="spellEnd"/>
      <w:r>
        <w:t xml:space="preserve"> im sinne mit </w:t>
      </w:r>
      <w:proofErr w:type="spellStart"/>
      <w:r>
        <w:t>unglueck</w:t>
      </w:r>
      <w:proofErr w:type="spellEnd"/>
      <w:r>
        <w:t xml:space="preserve"> gehet er schwanger / aber er wird einen feile </w:t>
      </w:r>
      <w:proofErr w:type="spellStart"/>
      <w:r>
        <w:t>geberen</w:t>
      </w:r>
      <w:proofErr w:type="spellEnd"/>
      <w:r>
        <w:t xml:space="preserve">. </w:t>
      </w:r>
    </w:p>
    <w:p w14:paraId="05B01F3B" w14:textId="77777777" w:rsidR="000D0D7A" w:rsidRDefault="000D0D7A" w:rsidP="000D0D7A">
      <w:pPr>
        <w:pStyle w:val="StandardWeb"/>
      </w:pPr>
      <w:r>
        <w:t xml:space="preserve">4. Sie </w:t>
      </w:r>
      <w:proofErr w:type="spellStart"/>
      <w:r>
        <w:t>brueten</w:t>
      </w:r>
      <w:proofErr w:type="spellEnd"/>
      <w:r>
        <w:t xml:space="preserve"> Basiliskeneier und </w:t>
      </w:r>
      <w:proofErr w:type="spellStart"/>
      <w:r>
        <w:t>wircken</w:t>
      </w:r>
      <w:proofErr w:type="spellEnd"/>
      <w:r>
        <w:t xml:space="preserve"> </w:t>
      </w:r>
      <w:proofErr w:type="spellStart"/>
      <w:r>
        <w:t>Spinneweb</w:t>
      </w:r>
      <w:proofErr w:type="spellEnd"/>
      <w:r>
        <w:t xml:space="preserve"> / isset man von </w:t>
      </w:r>
      <w:proofErr w:type="spellStart"/>
      <w:r>
        <w:t>inen</w:t>
      </w:r>
      <w:proofErr w:type="spellEnd"/>
      <w:r>
        <w:t xml:space="preserve"> so </w:t>
      </w:r>
      <w:proofErr w:type="spellStart"/>
      <w:r>
        <w:t>mus</w:t>
      </w:r>
      <w:proofErr w:type="spellEnd"/>
      <w:r>
        <w:t xml:space="preserve"> man sterben / zutritt </w:t>
      </w:r>
      <w:proofErr w:type="spellStart"/>
      <w:r>
        <w:t>mans</w:t>
      </w:r>
      <w:proofErr w:type="spellEnd"/>
      <w:r>
        <w:t xml:space="preserve"> aber so </w:t>
      </w:r>
      <w:proofErr w:type="spellStart"/>
      <w:r>
        <w:t>feret</w:t>
      </w:r>
      <w:proofErr w:type="spellEnd"/>
      <w:r>
        <w:t xml:space="preserve"> ein Otter </w:t>
      </w:r>
      <w:proofErr w:type="spellStart"/>
      <w:r>
        <w:t>eraus</w:t>
      </w:r>
      <w:proofErr w:type="spellEnd"/>
      <w:r>
        <w:t xml:space="preserve"> / </w:t>
      </w:r>
      <w:proofErr w:type="spellStart"/>
      <w:r>
        <w:t>ire</w:t>
      </w:r>
      <w:proofErr w:type="spellEnd"/>
      <w:r>
        <w:t xml:space="preserve"> </w:t>
      </w:r>
      <w:proofErr w:type="spellStart"/>
      <w:r>
        <w:t>Spinnewebe</w:t>
      </w:r>
      <w:proofErr w:type="spellEnd"/>
      <w:r>
        <w:t xml:space="preserve"> tauge nichts zu </w:t>
      </w:r>
      <w:proofErr w:type="spellStart"/>
      <w:r>
        <w:t>kleidern</w:t>
      </w:r>
      <w:proofErr w:type="spellEnd"/>
      <w:r>
        <w:t xml:space="preserve"> und </w:t>
      </w:r>
      <w:proofErr w:type="spellStart"/>
      <w:r>
        <w:t>ir</w:t>
      </w:r>
      <w:proofErr w:type="spellEnd"/>
      <w:r>
        <w:t xml:space="preserve"> </w:t>
      </w:r>
      <w:proofErr w:type="spellStart"/>
      <w:r>
        <w:t>gewircke</w:t>
      </w:r>
      <w:proofErr w:type="spellEnd"/>
      <w:r>
        <w:t xml:space="preserve"> tauge nicht zur decke / denn </w:t>
      </w:r>
      <w:proofErr w:type="spellStart"/>
      <w:r>
        <w:t>ir</w:t>
      </w:r>
      <w:proofErr w:type="spellEnd"/>
      <w:r>
        <w:t xml:space="preserve"> </w:t>
      </w:r>
      <w:proofErr w:type="spellStart"/>
      <w:r>
        <w:t>wercke</w:t>
      </w:r>
      <w:proofErr w:type="spellEnd"/>
      <w:r>
        <w:t xml:space="preserve"> ist </w:t>
      </w:r>
      <w:proofErr w:type="spellStart"/>
      <w:r>
        <w:t>muehe</w:t>
      </w:r>
      <w:proofErr w:type="spellEnd"/>
      <w:r>
        <w:t xml:space="preserve"> und in </w:t>
      </w:r>
      <w:proofErr w:type="spellStart"/>
      <w:r>
        <w:t>iren</w:t>
      </w:r>
      <w:proofErr w:type="spellEnd"/>
      <w:r>
        <w:t xml:space="preserve"> </w:t>
      </w:r>
      <w:proofErr w:type="spellStart"/>
      <w:r>
        <w:t>henden</w:t>
      </w:r>
      <w:proofErr w:type="spellEnd"/>
      <w:r>
        <w:t xml:space="preserve"> ist </w:t>
      </w:r>
      <w:proofErr w:type="spellStart"/>
      <w:r>
        <w:t>frevel</w:t>
      </w:r>
      <w:proofErr w:type="spellEnd"/>
      <w:r>
        <w:t xml:space="preserve">: </w:t>
      </w:r>
      <w:proofErr w:type="spellStart"/>
      <w:r>
        <w:t>wil</w:t>
      </w:r>
      <w:proofErr w:type="spellEnd"/>
      <w:r>
        <w:t xml:space="preserve"> </w:t>
      </w:r>
      <w:proofErr w:type="spellStart"/>
      <w:r>
        <w:t>falschelerer</w:t>
      </w:r>
      <w:proofErr w:type="spellEnd"/>
      <w:r>
        <w:t xml:space="preserve"> und </w:t>
      </w:r>
      <w:proofErr w:type="spellStart"/>
      <w:r>
        <w:t>ire</w:t>
      </w:r>
      <w:proofErr w:type="spellEnd"/>
      <w:r>
        <w:t xml:space="preserve"> </w:t>
      </w:r>
      <w:proofErr w:type="spellStart"/>
      <w:r>
        <w:t>Schueler</w:t>
      </w:r>
      <w:proofErr w:type="spellEnd"/>
      <w:r>
        <w:t xml:space="preserve"> </w:t>
      </w:r>
      <w:proofErr w:type="spellStart"/>
      <w:r>
        <w:t>darumb</w:t>
      </w:r>
      <w:proofErr w:type="spellEnd"/>
      <w:r>
        <w:t xml:space="preserve"> </w:t>
      </w:r>
      <w:proofErr w:type="spellStart"/>
      <w:r>
        <w:t>Basilißken</w:t>
      </w:r>
      <w:proofErr w:type="spellEnd"/>
      <w:r>
        <w:t xml:space="preserve"> und Spinnen vergleichen das er anzeige: wie man von </w:t>
      </w:r>
      <w:proofErr w:type="spellStart"/>
      <w:r>
        <w:t>Basilißken</w:t>
      </w:r>
      <w:proofErr w:type="spellEnd"/>
      <w:r>
        <w:t xml:space="preserve"> und </w:t>
      </w:r>
      <w:proofErr w:type="spellStart"/>
      <w:r>
        <w:t>iren</w:t>
      </w:r>
      <w:proofErr w:type="spellEnd"/>
      <w:r>
        <w:t xml:space="preserve"> Eiern nichts krieget denn </w:t>
      </w:r>
      <w:proofErr w:type="spellStart"/>
      <w:r>
        <w:t>gifft</w:t>
      </w:r>
      <w:proofErr w:type="spellEnd"/>
      <w:r>
        <w:t xml:space="preserve"> und </w:t>
      </w:r>
      <w:proofErr w:type="spellStart"/>
      <w:r>
        <w:t>tod</w:t>
      </w:r>
      <w:proofErr w:type="spellEnd"/>
      <w:r>
        <w:t xml:space="preserve"> / also krieget man von </w:t>
      </w:r>
      <w:proofErr w:type="spellStart"/>
      <w:r>
        <w:t>falschenlerern</w:t>
      </w:r>
      <w:proofErr w:type="spellEnd"/>
      <w:r>
        <w:t xml:space="preserve"> und </w:t>
      </w:r>
      <w:proofErr w:type="spellStart"/>
      <w:r>
        <w:t>iren</w:t>
      </w:r>
      <w:proofErr w:type="spellEnd"/>
      <w:r>
        <w:t xml:space="preserve"> </w:t>
      </w:r>
      <w:proofErr w:type="spellStart"/>
      <w:r>
        <w:t>schuelern</w:t>
      </w:r>
      <w:proofErr w:type="spellEnd"/>
      <w:r>
        <w:t xml:space="preserve"> nichts denn </w:t>
      </w:r>
      <w:proofErr w:type="spellStart"/>
      <w:r>
        <w:t>seelmoerdereie</w:t>
      </w:r>
      <w:proofErr w:type="spellEnd"/>
      <w:r>
        <w:t xml:space="preserve"> und </w:t>
      </w:r>
      <w:proofErr w:type="spellStart"/>
      <w:r>
        <w:t>verdamnis</w:t>
      </w:r>
      <w:proofErr w:type="spellEnd"/>
      <w:r>
        <w:t xml:space="preserve"> wie 2. </w:t>
      </w:r>
      <w:proofErr w:type="spellStart"/>
      <w:r>
        <w:t>Thessa</w:t>
      </w:r>
      <w:proofErr w:type="spellEnd"/>
      <w:r>
        <w:t xml:space="preserve">. 2. zeuget. </w:t>
      </w:r>
      <w:proofErr w:type="spellStart"/>
      <w:r>
        <w:t>Glewbet</w:t>
      </w:r>
      <w:proofErr w:type="spellEnd"/>
      <w:r>
        <w:t xml:space="preserve"> man </w:t>
      </w:r>
      <w:proofErr w:type="spellStart"/>
      <w:r>
        <w:t>falscherlere</w:t>
      </w:r>
      <w:proofErr w:type="spellEnd"/>
      <w:r>
        <w:t xml:space="preserve"> so wird man </w:t>
      </w:r>
      <w:proofErr w:type="spellStart"/>
      <w:r>
        <w:t>verdampt</w:t>
      </w:r>
      <w:proofErr w:type="spellEnd"/>
      <w:r>
        <w:t xml:space="preserve"> / widerstehet man </w:t>
      </w:r>
      <w:proofErr w:type="spellStart"/>
      <w:r>
        <w:t>falschenlerern</w:t>
      </w:r>
      <w:proofErr w:type="spellEnd"/>
      <w:r>
        <w:t xml:space="preserve"> so krieget man auch </w:t>
      </w:r>
      <w:proofErr w:type="spellStart"/>
      <w:r>
        <w:t>muehe</w:t>
      </w:r>
      <w:proofErr w:type="spellEnd"/>
      <w:r>
        <w:t xml:space="preserve"> und </w:t>
      </w:r>
      <w:proofErr w:type="spellStart"/>
      <w:r>
        <w:t>erbeit</w:t>
      </w:r>
      <w:proofErr w:type="spellEnd"/>
      <w:r>
        <w:t xml:space="preserve"> / weil es zugehet wie CHRISTUS spricht Jo. 5. Mir </w:t>
      </w:r>
      <w:proofErr w:type="spellStart"/>
      <w:r>
        <w:t>glewbet</w:t>
      </w:r>
      <w:proofErr w:type="spellEnd"/>
      <w:r>
        <w:t xml:space="preserve"> man nicht der ich in meines Vaters </w:t>
      </w:r>
      <w:proofErr w:type="spellStart"/>
      <w:r>
        <w:t>namen</w:t>
      </w:r>
      <w:proofErr w:type="spellEnd"/>
      <w:r>
        <w:t xml:space="preserve"> </w:t>
      </w:r>
      <w:proofErr w:type="spellStart"/>
      <w:r>
        <w:t>kome</w:t>
      </w:r>
      <w:proofErr w:type="spellEnd"/>
      <w:r>
        <w:t xml:space="preserve"> / einem andern </w:t>
      </w:r>
      <w:proofErr w:type="spellStart"/>
      <w:r>
        <w:t>glewbet</w:t>
      </w:r>
      <w:proofErr w:type="spellEnd"/>
      <w:r>
        <w:t xml:space="preserve"> man der in seinem </w:t>
      </w:r>
      <w:proofErr w:type="spellStart"/>
      <w:r>
        <w:t>namen</w:t>
      </w:r>
      <w:proofErr w:type="spellEnd"/>
      <w:r>
        <w:t xml:space="preserve"> </w:t>
      </w:r>
      <w:proofErr w:type="spellStart"/>
      <w:r>
        <w:t>kompt</w:t>
      </w:r>
      <w:proofErr w:type="spellEnd"/>
      <w:r>
        <w:t xml:space="preserve">. Summa wie </w:t>
      </w:r>
      <w:proofErr w:type="spellStart"/>
      <w:r>
        <w:t>Spinnewebe</w:t>
      </w:r>
      <w:proofErr w:type="spellEnd"/>
      <w:r>
        <w:t xml:space="preserve"> gar kein nutz sind zu </w:t>
      </w:r>
      <w:proofErr w:type="spellStart"/>
      <w:r>
        <w:t>kleidern</w:t>
      </w:r>
      <w:proofErr w:type="spellEnd"/>
      <w:r>
        <w:t xml:space="preserve"> oder decken und alleine dazu dienen das elende fliegen damit gefangen werden / also kriegen die </w:t>
      </w:r>
      <w:proofErr w:type="spellStart"/>
      <w:r>
        <w:t>einfaltigen</w:t>
      </w:r>
      <w:proofErr w:type="spellEnd"/>
      <w:r>
        <w:t xml:space="preserve"> hetzen von </w:t>
      </w:r>
      <w:proofErr w:type="spellStart"/>
      <w:r>
        <w:t>falschenlerern</w:t>
      </w:r>
      <w:proofErr w:type="spellEnd"/>
      <w:r>
        <w:t xml:space="preserve"> und </w:t>
      </w:r>
      <w:proofErr w:type="spellStart"/>
      <w:r>
        <w:t>iren</w:t>
      </w:r>
      <w:proofErr w:type="spellEnd"/>
      <w:r>
        <w:t xml:space="preserve"> </w:t>
      </w:r>
      <w:proofErr w:type="spellStart"/>
      <w:r>
        <w:t>Schuelern</w:t>
      </w:r>
      <w:proofErr w:type="spellEnd"/>
      <w:r>
        <w:t xml:space="preserve"> nichts denn </w:t>
      </w:r>
      <w:proofErr w:type="spellStart"/>
      <w:r>
        <w:t>boese</w:t>
      </w:r>
      <w:proofErr w:type="spellEnd"/>
      <w:r>
        <w:t xml:space="preserve"> gewissen und </w:t>
      </w:r>
      <w:proofErr w:type="spellStart"/>
      <w:r>
        <w:t>ewigverdamnis</w:t>
      </w:r>
      <w:proofErr w:type="spellEnd"/>
      <w:r>
        <w:t xml:space="preserve"> / Mit </w:t>
      </w:r>
      <w:proofErr w:type="spellStart"/>
      <w:r>
        <w:t>Spinneweben</w:t>
      </w:r>
      <w:proofErr w:type="spellEnd"/>
      <w:r>
        <w:t xml:space="preserve"> </w:t>
      </w:r>
      <w:proofErr w:type="spellStart"/>
      <w:r>
        <w:t>frost</w:t>
      </w:r>
      <w:proofErr w:type="spellEnd"/>
      <w:r>
        <w:t xml:space="preserve"> vertreiben und </w:t>
      </w:r>
      <w:proofErr w:type="spellStart"/>
      <w:r>
        <w:t>werm</w:t>
      </w:r>
      <w:proofErr w:type="spellEnd"/>
      <w:r>
        <w:t xml:space="preserve"> erhalten / das ist / durch </w:t>
      </w:r>
      <w:proofErr w:type="spellStart"/>
      <w:r>
        <w:t>falschelere</w:t>
      </w:r>
      <w:proofErr w:type="spellEnd"/>
      <w:r>
        <w:t xml:space="preserve"> gerecht </w:t>
      </w:r>
      <w:proofErr w:type="spellStart"/>
      <w:r>
        <w:t>fur</w:t>
      </w:r>
      <w:proofErr w:type="spellEnd"/>
      <w:r>
        <w:t xml:space="preserve"> Gott werden und </w:t>
      </w:r>
      <w:proofErr w:type="spellStart"/>
      <w:r>
        <w:t>ewigesleben</w:t>
      </w:r>
      <w:proofErr w:type="spellEnd"/>
      <w:r>
        <w:t xml:space="preserve"> erlanget / als man durch </w:t>
      </w:r>
      <w:proofErr w:type="spellStart"/>
      <w:r>
        <w:t>glawben</w:t>
      </w:r>
      <w:proofErr w:type="spellEnd"/>
      <w:r>
        <w:t xml:space="preserve"> des Evangelii erlanget / das ist </w:t>
      </w:r>
      <w:proofErr w:type="spellStart"/>
      <w:r>
        <w:t>unmueglich</w:t>
      </w:r>
      <w:proofErr w:type="spellEnd"/>
      <w:r>
        <w:t xml:space="preserve"> / wie CHRISTUS zeuget Matth. 15. </w:t>
      </w:r>
      <w:proofErr w:type="spellStart"/>
      <w:r>
        <w:t>Menschenlerer</w:t>
      </w:r>
      <w:proofErr w:type="spellEnd"/>
      <w:r>
        <w:t xml:space="preserve"> ehren mich vergeblich.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(denn </w:t>
      </w:r>
      <w:proofErr w:type="spellStart"/>
      <w:r>
        <w:t>ir</w:t>
      </w:r>
      <w:proofErr w:type="spellEnd"/>
      <w:r>
        <w:t xml:space="preserve"> </w:t>
      </w:r>
      <w:proofErr w:type="spellStart"/>
      <w:r>
        <w:t>werck</w:t>
      </w:r>
      <w:proofErr w:type="spellEnd"/>
      <w:r>
        <w:t xml:space="preserve"> ist </w:t>
      </w:r>
      <w:proofErr w:type="spellStart"/>
      <w:r>
        <w:t>muehe</w:t>
      </w:r>
      <w:proofErr w:type="spellEnd"/>
      <w:r>
        <w:t xml:space="preserve"> und in </w:t>
      </w:r>
      <w:proofErr w:type="spellStart"/>
      <w:r>
        <w:t>iren</w:t>
      </w:r>
      <w:proofErr w:type="spellEnd"/>
      <w:r>
        <w:t xml:space="preserve"> </w:t>
      </w:r>
      <w:proofErr w:type="spellStart"/>
      <w:r>
        <w:t>henden</w:t>
      </w:r>
      <w:proofErr w:type="spellEnd"/>
      <w:r>
        <w:t xml:space="preserve"> ist </w:t>
      </w:r>
      <w:proofErr w:type="spellStart"/>
      <w:r>
        <w:t>frevel</w:t>
      </w:r>
      <w:proofErr w:type="spellEnd"/>
      <w:r>
        <w:t xml:space="preserve">) </w:t>
      </w:r>
      <w:proofErr w:type="spellStart"/>
      <w:r>
        <w:t>ursache</w:t>
      </w:r>
      <w:proofErr w:type="spellEnd"/>
      <w:r>
        <w:t xml:space="preserve"> solches elendes so von </w:t>
      </w:r>
      <w:proofErr w:type="spellStart"/>
      <w:r>
        <w:t>falschenlerern</w:t>
      </w:r>
      <w:proofErr w:type="spellEnd"/>
      <w:r>
        <w:t xml:space="preserve"> </w:t>
      </w:r>
      <w:proofErr w:type="spellStart"/>
      <w:r>
        <w:t>kompt</w:t>
      </w:r>
      <w:proofErr w:type="spellEnd"/>
      <w:r>
        <w:t xml:space="preserve"> anzeigen und </w:t>
      </w:r>
      <w:proofErr w:type="spellStart"/>
      <w:r>
        <w:t>leren</w:t>
      </w:r>
      <w:proofErr w:type="spellEnd"/>
      <w:r>
        <w:t xml:space="preserve"> / ob gleich die </w:t>
      </w:r>
      <w:proofErr w:type="spellStart"/>
      <w:r>
        <w:t>Spinnewebe</w:t>
      </w:r>
      <w:proofErr w:type="spellEnd"/>
      <w:r>
        <w:t xml:space="preserve"> gar kein nutz sind dennoch werden sie mit </w:t>
      </w:r>
      <w:proofErr w:type="spellStart"/>
      <w:r>
        <w:t>grossem</w:t>
      </w:r>
      <w:proofErr w:type="spellEnd"/>
      <w:r>
        <w:t xml:space="preserve"> </w:t>
      </w:r>
      <w:proofErr w:type="spellStart"/>
      <w:r>
        <w:t>vleis</w:t>
      </w:r>
      <w:proofErr w:type="spellEnd"/>
      <w:r>
        <w:t xml:space="preserve"> </w:t>
      </w:r>
      <w:proofErr w:type="spellStart"/>
      <w:r>
        <w:t>gewirckt</w:t>
      </w:r>
      <w:proofErr w:type="spellEnd"/>
      <w:r>
        <w:t xml:space="preserve"> / also thun </w:t>
      </w:r>
      <w:proofErr w:type="spellStart"/>
      <w:r>
        <w:t>falschelrer</w:t>
      </w:r>
      <w:proofErr w:type="spellEnd"/>
      <w:r>
        <w:t xml:space="preserve"> </w:t>
      </w:r>
      <w:proofErr w:type="spellStart"/>
      <w:r>
        <w:t>grossen</w:t>
      </w:r>
      <w:proofErr w:type="spellEnd"/>
      <w:r>
        <w:t xml:space="preserve"> </w:t>
      </w:r>
      <w:proofErr w:type="spellStart"/>
      <w:r>
        <w:t>vleis</w:t>
      </w:r>
      <w:proofErr w:type="spellEnd"/>
      <w:r>
        <w:t xml:space="preserve"> </w:t>
      </w:r>
      <w:proofErr w:type="spellStart"/>
      <w:r>
        <w:t>Schueler</w:t>
      </w:r>
      <w:proofErr w:type="spellEnd"/>
      <w:r>
        <w:t xml:space="preserve"> an sich </w:t>
      </w:r>
      <w:proofErr w:type="spellStart"/>
      <w:r>
        <w:t>zuhengen</w:t>
      </w:r>
      <w:proofErr w:type="spellEnd"/>
      <w:r>
        <w:t xml:space="preserve"> gehen </w:t>
      </w:r>
      <w:proofErr w:type="spellStart"/>
      <w:r>
        <w:t>kuenstlich</w:t>
      </w:r>
      <w:proofErr w:type="spellEnd"/>
      <w:r>
        <w:t xml:space="preserve"> </w:t>
      </w:r>
      <w:proofErr w:type="spellStart"/>
      <w:r>
        <w:t>umb</w:t>
      </w:r>
      <w:proofErr w:type="spellEnd"/>
      <w:r>
        <w:t xml:space="preserve"> mit </w:t>
      </w:r>
      <w:proofErr w:type="spellStart"/>
      <w:r>
        <w:t>iren</w:t>
      </w:r>
      <w:proofErr w:type="spellEnd"/>
      <w:r>
        <w:t xml:space="preserve"> </w:t>
      </w:r>
      <w:proofErr w:type="spellStart"/>
      <w:r>
        <w:t>leren</w:t>
      </w:r>
      <w:proofErr w:type="spellEnd"/>
      <w:r>
        <w:t xml:space="preserve"> und ist doch nichts </w:t>
      </w:r>
      <w:proofErr w:type="spellStart"/>
      <w:r>
        <w:t>dahinder</w:t>
      </w:r>
      <w:proofErr w:type="spellEnd"/>
      <w:r>
        <w:t xml:space="preserve"> denn eitel </w:t>
      </w:r>
      <w:proofErr w:type="spellStart"/>
      <w:r>
        <w:t>jamer</w:t>
      </w:r>
      <w:proofErr w:type="spellEnd"/>
      <w:r>
        <w:t xml:space="preserve"> und not sterben und verderben zeitlich und ewiglich. </w:t>
      </w:r>
    </w:p>
    <w:p w14:paraId="50AADDA5" w14:textId="77777777" w:rsidR="000D0D7A" w:rsidRDefault="000D0D7A" w:rsidP="000D0D7A">
      <w:pPr>
        <w:pStyle w:val="StandardWeb"/>
      </w:pPr>
      <w:r>
        <w:t xml:space="preserve">5. Ire </w:t>
      </w:r>
      <w:proofErr w:type="spellStart"/>
      <w:r>
        <w:t>fuesse</w:t>
      </w:r>
      <w:proofErr w:type="spellEnd"/>
      <w:r>
        <w:t xml:space="preserve"> </w:t>
      </w:r>
      <w:proofErr w:type="spellStart"/>
      <w:r>
        <w:t>lauffen</w:t>
      </w:r>
      <w:proofErr w:type="spellEnd"/>
      <w:r>
        <w:t xml:space="preserve"> zum </w:t>
      </w:r>
      <w:proofErr w:type="spellStart"/>
      <w:r>
        <w:t>boesen</w:t>
      </w:r>
      <w:proofErr w:type="spellEnd"/>
      <w:r>
        <w:t xml:space="preserve"> und sind schnell unschuldig </w:t>
      </w:r>
      <w:proofErr w:type="spellStart"/>
      <w:r>
        <w:t>blut</w:t>
      </w:r>
      <w:proofErr w:type="spellEnd"/>
      <w:r>
        <w:t xml:space="preserve"> </w:t>
      </w:r>
      <w:proofErr w:type="spellStart"/>
      <w:r>
        <w:t>zuvergiessen</w:t>
      </w:r>
      <w:proofErr w:type="spellEnd"/>
      <w:r>
        <w:t xml:space="preserve">: </w:t>
      </w:r>
      <w:proofErr w:type="spellStart"/>
      <w:r>
        <w:t>wil</w:t>
      </w:r>
      <w:proofErr w:type="spellEnd"/>
      <w:r>
        <w:t xml:space="preserve"> sagen das </w:t>
      </w:r>
      <w:proofErr w:type="spellStart"/>
      <w:r>
        <w:t>falschelerer</w:t>
      </w:r>
      <w:proofErr w:type="spellEnd"/>
      <w:r>
        <w:t xml:space="preserve"> und </w:t>
      </w:r>
      <w:proofErr w:type="spellStart"/>
      <w:r>
        <w:t>Schueler</w:t>
      </w:r>
      <w:proofErr w:type="spellEnd"/>
      <w:r>
        <w:t xml:space="preserve"> </w:t>
      </w:r>
      <w:proofErr w:type="spellStart"/>
      <w:r>
        <w:t>genge</w:t>
      </w:r>
      <w:proofErr w:type="spellEnd"/>
      <w:r>
        <w:t xml:space="preserve"> und </w:t>
      </w:r>
      <w:proofErr w:type="spellStart"/>
      <w:r>
        <w:t>anschlege</w:t>
      </w:r>
      <w:proofErr w:type="spellEnd"/>
      <w:r>
        <w:t xml:space="preserve"> dahin </w:t>
      </w:r>
      <w:proofErr w:type="spellStart"/>
      <w:r>
        <w:t>gericht</w:t>
      </w:r>
      <w:proofErr w:type="spellEnd"/>
      <w:r>
        <w:t xml:space="preserve"> seien das sie rechte Prediger und Christen </w:t>
      </w:r>
      <w:proofErr w:type="spellStart"/>
      <w:r>
        <w:t>verleumbden</w:t>
      </w:r>
      <w:proofErr w:type="spellEnd"/>
      <w:r>
        <w:t xml:space="preserve"> </w:t>
      </w:r>
      <w:proofErr w:type="spellStart"/>
      <w:r>
        <w:t>veriagen</w:t>
      </w:r>
      <w:proofErr w:type="spellEnd"/>
      <w:r>
        <w:t xml:space="preserve"> </w:t>
      </w:r>
      <w:proofErr w:type="spellStart"/>
      <w:r>
        <w:t>umbbringen</w:t>
      </w:r>
      <w:proofErr w:type="spellEnd"/>
      <w:r>
        <w:t xml:space="preserve">: wie sie Roma. 3. auch meisterlich mit </w:t>
      </w:r>
      <w:proofErr w:type="spellStart"/>
      <w:r>
        <w:t>Psalmwortten</w:t>
      </w:r>
      <w:proofErr w:type="spellEnd"/>
      <w:r>
        <w:t xml:space="preserve"> </w:t>
      </w:r>
      <w:proofErr w:type="spellStart"/>
      <w:r>
        <w:t>abgemalet</w:t>
      </w:r>
      <w:proofErr w:type="spellEnd"/>
      <w:r>
        <w:t xml:space="preserve"> werden. </w:t>
      </w:r>
    </w:p>
    <w:p w14:paraId="4605DA28" w14:textId="77777777" w:rsidR="000D0D7A" w:rsidRDefault="000D0D7A" w:rsidP="000D0D7A">
      <w:pPr>
        <w:pStyle w:val="StandardWeb"/>
      </w:pPr>
      <w:r>
        <w:t xml:space="preserve">6. Ire </w:t>
      </w:r>
      <w:proofErr w:type="spellStart"/>
      <w:r>
        <w:t>gedancken</w:t>
      </w:r>
      <w:proofErr w:type="spellEnd"/>
      <w:r>
        <w:t xml:space="preserve"> sind </w:t>
      </w:r>
      <w:proofErr w:type="spellStart"/>
      <w:r>
        <w:t>muehe</w:t>
      </w:r>
      <w:proofErr w:type="spellEnd"/>
      <w:r>
        <w:t xml:space="preserve"> / </w:t>
      </w:r>
      <w:proofErr w:type="spellStart"/>
      <w:r>
        <w:t>ire</w:t>
      </w:r>
      <w:proofErr w:type="spellEnd"/>
      <w:r>
        <w:t xml:space="preserve"> </w:t>
      </w:r>
      <w:proofErr w:type="spellStart"/>
      <w:r>
        <w:t>wege</w:t>
      </w:r>
      <w:proofErr w:type="spellEnd"/>
      <w:r>
        <w:t xml:space="preserve"> sind eitel verderben und schaden: </w:t>
      </w:r>
      <w:proofErr w:type="spellStart"/>
      <w:r>
        <w:t>wil</w:t>
      </w:r>
      <w:proofErr w:type="spellEnd"/>
      <w:r>
        <w:t xml:space="preserve"> sagen / alles was das </w:t>
      </w:r>
      <w:proofErr w:type="spellStart"/>
      <w:r>
        <w:t>Judenvolck</w:t>
      </w:r>
      <w:proofErr w:type="spellEnd"/>
      <w:r>
        <w:t xml:space="preserve"> nur </w:t>
      </w:r>
      <w:proofErr w:type="spellStart"/>
      <w:r>
        <w:t>dencke</w:t>
      </w:r>
      <w:proofErr w:type="spellEnd"/>
      <w:r>
        <w:t xml:space="preserve"> wo es hingehe und stehe da </w:t>
      </w:r>
      <w:proofErr w:type="spellStart"/>
      <w:r>
        <w:t>seie</w:t>
      </w:r>
      <w:proofErr w:type="spellEnd"/>
      <w:r>
        <w:t xml:space="preserve"> doch nichts anders denn ein unseliger </w:t>
      </w:r>
      <w:proofErr w:type="spellStart"/>
      <w:r>
        <w:t>wege</w:t>
      </w:r>
      <w:proofErr w:type="spellEnd"/>
      <w:r>
        <w:t xml:space="preserve"> zu not und </w:t>
      </w:r>
      <w:proofErr w:type="spellStart"/>
      <w:r>
        <w:t>tod</w:t>
      </w:r>
      <w:proofErr w:type="spellEnd"/>
      <w:r>
        <w:t xml:space="preserve">. </w:t>
      </w:r>
    </w:p>
    <w:p w14:paraId="698F1ADA" w14:textId="77777777" w:rsidR="000D0D7A" w:rsidRDefault="000D0D7A" w:rsidP="000D0D7A">
      <w:pPr>
        <w:pStyle w:val="StandardWeb"/>
      </w:pPr>
      <w:r>
        <w:t xml:space="preserve">7. Sie kennen den </w:t>
      </w:r>
      <w:proofErr w:type="spellStart"/>
      <w:r>
        <w:t>wege</w:t>
      </w:r>
      <w:proofErr w:type="spellEnd"/>
      <w:r>
        <w:t xml:space="preserve"> des </w:t>
      </w:r>
      <w:proofErr w:type="spellStart"/>
      <w:r>
        <w:t>frides</w:t>
      </w:r>
      <w:proofErr w:type="spellEnd"/>
      <w:r>
        <w:t xml:space="preserve"> nicht / und ist kein recht in </w:t>
      </w:r>
      <w:proofErr w:type="spellStart"/>
      <w:r>
        <w:t>iren</w:t>
      </w:r>
      <w:proofErr w:type="spellEnd"/>
      <w:r>
        <w:t xml:space="preserve"> </w:t>
      </w:r>
      <w:proofErr w:type="spellStart"/>
      <w:r>
        <w:t>gengen</w:t>
      </w:r>
      <w:proofErr w:type="spellEnd"/>
      <w:r>
        <w:t xml:space="preserve">: </w:t>
      </w:r>
      <w:proofErr w:type="spellStart"/>
      <w:r>
        <w:t>wil</w:t>
      </w:r>
      <w:proofErr w:type="spellEnd"/>
      <w:r>
        <w:t xml:space="preserve"> sagen / wer inwendig und </w:t>
      </w:r>
      <w:proofErr w:type="spellStart"/>
      <w:r>
        <w:t>außwendig</w:t>
      </w:r>
      <w:proofErr w:type="spellEnd"/>
      <w:r>
        <w:t xml:space="preserve"> mit Gott und </w:t>
      </w:r>
      <w:proofErr w:type="spellStart"/>
      <w:r>
        <w:t>menschen</w:t>
      </w:r>
      <w:proofErr w:type="spellEnd"/>
      <w:r>
        <w:t xml:space="preserve"> </w:t>
      </w:r>
      <w:proofErr w:type="spellStart"/>
      <w:r>
        <w:t>unfriden</w:t>
      </w:r>
      <w:proofErr w:type="spellEnd"/>
      <w:r>
        <w:t xml:space="preserve"> haben und nach allen Gottes </w:t>
      </w:r>
      <w:proofErr w:type="spellStart"/>
      <w:r>
        <w:t>drewwortten</w:t>
      </w:r>
      <w:proofErr w:type="spellEnd"/>
      <w:r>
        <w:t xml:space="preserve"> mit recht unselig sein </w:t>
      </w:r>
      <w:proofErr w:type="spellStart"/>
      <w:r>
        <w:t>wil</w:t>
      </w:r>
      <w:proofErr w:type="spellEnd"/>
      <w:r>
        <w:t xml:space="preserve"> zeitlich und ewiglich der halte sich zu </w:t>
      </w:r>
      <w:proofErr w:type="spellStart"/>
      <w:r>
        <w:t>falschenlerern</w:t>
      </w:r>
      <w:proofErr w:type="spellEnd"/>
      <w:r>
        <w:t xml:space="preserve"> und </w:t>
      </w:r>
      <w:proofErr w:type="spellStart"/>
      <w:r>
        <w:t>iren</w:t>
      </w:r>
      <w:proofErr w:type="spellEnd"/>
      <w:r>
        <w:t xml:space="preserve"> </w:t>
      </w:r>
      <w:proofErr w:type="spellStart"/>
      <w:r>
        <w:t>Schuelern</w:t>
      </w:r>
      <w:proofErr w:type="spellEnd"/>
      <w:r>
        <w:t xml:space="preserve">. </w:t>
      </w:r>
    </w:p>
    <w:p w14:paraId="320613BC" w14:textId="77777777" w:rsidR="000D0D7A" w:rsidRDefault="000D0D7A" w:rsidP="000D0D7A">
      <w:pPr>
        <w:pStyle w:val="StandardWeb"/>
      </w:pPr>
      <w:r>
        <w:t xml:space="preserve">8. Sie sind </w:t>
      </w:r>
      <w:proofErr w:type="spellStart"/>
      <w:r>
        <w:t>verkeret</w:t>
      </w:r>
      <w:proofErr w:type="spellEnd"/>
      <w:r>
        <w:t xml:space="preserve"> </w:t>
      </w:r>
      <w:proofErr w:type="spellStart"/>
      <w:r>
        <w:t>auff</w:t>
      </w:r>
      <w:proofErr w:type="spellEnd"/>
      <w:r>
        <w:t xml:space="preserve"> </w:t>
      </w:r>
      <w:proofErr w:type="spellStart"/>
      <w:r>
        <w:t>iren</w:t>
      </w:r>
      <w:proofErr w:type="spellEnd"/>
      <w:r>
        <w:t xml:space="preserve"> </w:t>
      </w:r>
      <w:proofErr w:type="spellStart"/>
      <w:r>
        <w:t>strassen</w:t>
      </w:r>
      <w:proofErr w:type="spellEnd"/>
      <w:r>
        <w:t xml:space="preserve"> / wer </w:t>
      </w:r>
      <w:proofErr w:type="spellStart"/>
      <w:r>
        <w:t>drauff</w:t>
      </w:r>
      <w:proofErr w:type="spellEnd"/>
      <w:r>
        <w:t xml:space="preserve"> gehet der hat </w:t>
      </w:r>
      <w:proofErr w:type="spellStart"/>
      <w:r>
        <w:t>nimer</w:t>
      </w:r>
      <w:proofErr w:type="spellEnd"/>
      <w:r>
        <w:t xml:space="preserve"> </w:t>
      </w:r>
      <w:proofErr w:type="spellStart"/>
      <w:r>
        <w:t>friden</w:t>
      </w:r>
      <w:proofErr w:type="spellEnd"/>
      <w:r>
        <w:t xml:space="preserve">: </w:t>
      </w:r>
      <w:proofErr w:type="spellStart"/>
      <w:r>
        <w:t>wil</w:t>
      </w:r>
      <w:proofErr w:type="spellEnd"/>
      <w:r>
        <w:t xml:space="preserve"> mit </w:t>
      </w:r>
      <w:proofErr w:type="spellStart"/>
      <w:r>
        <w:t>erzeleter</w:t>
      </w:r>
      <w:proofErr w:type="spellEnd"/>
      <w:r>
        <w:t xml:space="preserve"> </w:t>
      </w:r>
      <w:proofErr w:type="spellStart"/>
      <w:r>
        <w:t>meinunge</w:t>
      </w:r>
      <w:proofErr w:type="spellEnd"/>
      <w:r>
        <w:t xml:space="preserve"> </w:t>
      </w:r>
      <w:proofErr w:type="spellStart"/>
      <w:r>
        <w:t>beschliessen</w:t>
      </w:r>
      <w:proofErr w:type="spellEnd"/>
      <w:r>
        <w:t xml:space="preserve"> und sagen wie CHRISTUS wenn ein blinder den andern </w:t>
      </w:r>
      <w:proofErr w:type="spellStart"/>
      <w:r>
        <w:t>fuere</w:t>
      </w:r>
      <w:proofErr w:type="spellEnd"/>
      <w:r>
        <w:t xml:space="preserve"> so fallen sie beide in die gruben: das </w:t>
      </w:r>
      <w:proofErr w:type="spellStart"/>
      <w:r>
        <w:t>ergist</w:t>
      </w:r>
      <w:proofErr w:type="spellEnd"/>
      <w:r>
        <w:t xml:space="preserve"> an </w:t>
      </w:r>
      <w:proofErr w:type="spellStart"/>
      <w:r>
        <w:t>falschenlerern</w:t>
      </w:r>
      <w:proofErr w:type="spellEnd"/>
      <w:r>
        <w:t xml:space="preserve"> ist das sie mit </w:t>
      </w:r>
      <w:proofErr w:type="spellStart"/>
      <w:r>
        <w:t>irer</w:t>
      </w:r>
      <w:proofErr w:type="spellEnd"/>
      <w:r>
        <w:t xml:space="preserve"> </w:t>
      </w:r>
      <w:proofErr w:type="spellStart"/>
      <w:r>
        <w:t>abgoettereie</w:t>
      </w:r>
      <w:proofErr w:type="spellEnd"/>
      <w:r>
        <w:t xml:space="preserve"> nicht allein </w:t>
      </w:r>
      <w:proofErr w:type="spellStart"/>
      <w:r>
        <w:t>inen</w:t>
      </w:r>
      <w:proofErr w:type="spellEnd"/>
      <w:r>
        <w:t xml:space="preserve"> </w:t>
      </w:r>
      <w:proofErr w:type="spellStart"/>
      <w:r>
        <w:t>selbs</w:t>
      </w:r>
      <w:proofErr w:type="spellEnd"/>
      <w:r>
        <w:t xml:space="preserve"> das </w:t>
      </w:r>
      <w:proofErr w:type="spellStart"/>
      <w:r>
        <w:t>verdamnis</w:t>
      </w:r>
      <w:proofErr w:type="spellEnd"/>
      <w:r>
        <w:t xml:space="preserve"> erwerben / sondern auch mit </w:t>
      </w:r>
      <w:proofErr w:type="spellStart"/>
      <w:r>
        <w:t>irem</w:t>
      </w:r>
      <w:proofErr w:type="spellEnd"/>
      <w:r>
        <w:t xml:space="preserve"> </w:t>
      </w:r>
      <w:proofErr w:type="spellStart"/>
      <w:r>
        <w:t>exempel</w:t>
      </w:r>
      <w:proofErr w:type="spellEnd"/>
      <w:r>
        <w:t xml:space="preserve"> </w:t>
      </w:r>
      <w:proofErr w:type="spellStart"/>
      <w:r>
        <w:t>vergifften</w:t>
      </w:r>
      <w:proofErr w:type="spellEnd"/>
      <w:r>
        <w:t xml:space="preserve"> und ins elende </w:t>
      </w:r>
      <w:proofErr w:type="spellStart"/>
      <w:r>
        <w:t>stortzen</w:t>
      </w:r>
      <w:proofErr w:type="spellEnd"/>
      <w:r>
        <w:t xml:space="preserve"> alles was in anhanget. Dis </w:t>
      </w:r>
      <w:proofErr w:type="spellStart"/>
      <w:r>
        <w:t>seie</w:t>
      </w:r>
      <w:proofErr w:type="spellEnd"/>
      <w:r>
        <w:t xml:space="preserve"> von den achte </w:t>
      </w:r>
      <w:proofErr w:type="spellStart"/>
      <w:r>
        <w:t>suenden</w:t>
      </w:r>
      <w:proofErr w:type="spellEnd"/>
      <w:r>
        <w:t xml:space="preserve"> </w:t>
      </w:r>
      <w:proofErr w:type="spellStart"/>
      <w:r>
        <w:t>gnug</w:t>
      </w:r>
      <w:proofErr w:type="spellEnd"/>
      <w:r>
        <w:t xml:space="preserve">. </w:t>
      </w:r>
    </w:p>
    <w:p w14:paraId="2E2FD469" w14:textId="77777777" w:rsidR="000D0D7A" w:rsidRDefault="000D0D7A" w:rsidP="000D0D7A">
      <w:pPr>
        <w:pStyle w:val="berschrift3"/>
      </w:pPr>
      <w:r>
        <w:t xml:space="preserve">Wie Gott die Juden </w:t>
      </w:r>
      <w:proofErr w:type="spellStart"/>
      <w:r>
        <w:t>umb</w:t>
      </w:r>
      <w:proofErr w:type="spellEnd"/>
      <w:r>
        <w:t xml:space="preserve"> acht </w:t>
      </w:r>
      <w:proofErr w:type="spellStart"/>
      <w:r>
        <w:t>suende</w:t>
      </w:r>
      <w:proofErr w:type="spellEnd"/>
      <w:r>
        <w:t xml:space="preserve"> willen mit achte plagen straffet.</w:t>
      </w:r>
    </w:p>
    <w:p w14:paraId="7BF49410" w14:textId="77777777" w:rsidR="000D0D7A" w:rsidRDefault="000D0D7A" w:rsidP="000D0D7A">
      <w:pPr>
        <w:pStyle w:val="StandardWeb"/>
      </w:pPr>
      <w:proofErr w:type="spellStart"/>
      <w:r>
        <w:t>Darumb</w:t>
      </w:r>
      <w:proofErr w:type="spellEnd"/>
      <w:r>
        <w:t xml:space="preserve"> ist das recht ferne von uns und wir erlangen die </w:t>
      </w:r>
      <w:proofErr w:type="spellStart"/>
      <w:r>
        <w:t>gerechtickeit</w:t>
      </w:r>
      <w:proofErr w:type="spellEnd"/>
      <w:r>
        <w:t xml:space="preserve"> nicht: </w:t>
      </w:r>
      <w:proofErr w:type="spellStart"/>
      <w:r>
        <w:t>wil</w:t>
      </w:r>
      <w:proofErr w:type="spellEnd"/>
      <w:r>
        <w:t xml:space="preserve"> sagen / weil von uns viel unrechts </w:t>
      </w:r>
      <w:proofErr w:type="spellStart"/>
      <w:r>
        <w:t>geschicht</w:t>
      </w:r>
      <w:proofErr w:type="spellEnd"/>
      <w:r>
        <w:t xml:space="preserve"> wider Gott und wir nicht </w:t>
      </w:r>
      <w:proofErr w:type="spellStart"/>
      <w:r>
        <w:t>buessen</w:t>
      </w:r>
      <w:proofErr w:type="spellEnd"/>
      <w:r>
        <w:t xml:space="preserve"> noch </w:t>
      </w:r>
      <w:proofErr w:type="spellStart"/>
      <w:r>
        <w:t>glewben</w:t>
      </w:r>
      <w:proofErr w:type="spellEnd"/>
      <w:r>
        <w:t xml:space="preserve"> / so lest Gott auch </w:t>
      </w:r>
      <w:proofErr w:type="spellStart"/>
      <w:r>
        <w:t>widerumb</w:t>
      </w:r>
      <w:proofErr w:type="spellEnd"/>
      <w:r>
        <w:t xml:space="preserve"> viel unrechtes von gottlosen wider uns </w:t>
      </w:r>
      <w:proofErr w:type="spellStart"/>
      <w:r>
        <w:t>gescheen</w:t>
      </w:r>
      <w:proofErr w:type="spellEnd"/>
      <w:r>
        <w:t xml:space="preserve"> und </w:t>
      </w:r>
      <w:proofErr w:type="spellStart"/>
      <w:r>
        <w:t>hilfft</w:t>
      </w:r>
      <w:proofErr w:type="spellEnd"/>
      <w:r>
        <w:t xml:space="preserve"> uns auch nicht dazu wir recht </w:t>
      </w:r>
      <w:proofErr w:type="spellStart"/>
      <w:r>
        <w:t>hetten</w:t>
      </w:r>
      <w:proofErr w:type="spellEnd"/>
      <w:r>
        <w:t xml:space="preserve">: welches Gott auch </w:t>
      </w:r>
      <w:proofErr w:type="spellStart"/>
      <w:r>
        <w:t>gedrewet</w:t>
      </w:r>
      <w:proofErr w:type="spellEnd"/>
      <w:r>
        <w:t xml:space="preserve"> hat Deut. 28. </w:t>
      </w:r>
    </w:p>
    <w:p w14:paraId="70E1146F" w14:textId="77777777" w:rsidR="000D0D7A" w:rsidRDefault="000D0D7A" w:rsidP="000D0D7A">
      <w:pPr>
        <w:pStyle w:val="StandardWeb"/>
      </w:pPr>
      <w:r>
        <w:t xml:space="preserve">2. Wir harren </w:t>
      </w:r>
      <w:proofErr w:type="spellStart"/>
      <w:r>
        <w:t>auffs</w:t>
      </w:r>
      <w:proofErr w:type="spellEnd"/>
      <w:r>
        <w:t xml:space="preserve"> </w:t>
      </w:r>
      <w:proofErr w:type="spellStart"/>
      <w:r>
        <w:t>liecht</w:t>
      </w:r>
      <w:proofErr w:type="spellEnd"/>
      <w:r>
        <w:t xml:space="preserve"> siehe so wird’s finster </w:t>
      </w:r>
      <w:proofErr w:type="spellStart"/>
      <w:r>
        <w:t>auff</w:t>
      </w:r>
      <w:proofErr w:type="spellEnd"/>
      <w:r>
        <w:t xml:space="preserve"> den schein so wandeln wir im </w:t>
      </w:r>
      <w:proofErr w:type="spellStart"/>
      <w:r>
        <w:t>dunckeln</w:t>
      </w:r>
      <w:proofErr w:type="spellEnd"/>
      <w:r>
        <w:t xml:space="preserve">: </w:t>
      </w:r>
      <w:proofErr w:type="spellStart"/>
      <w:r>
        <w:t>wil</w:t>
      </w:r>
      <w:proofErr w:type="spellEnd"/>
      <w:r>
        <w:t xml:space="preserve"> sagen / wir hoffen mit unserm fasten und betten </w:t>
      </w:r>
      <w:proofErr w:type="spellStart"/>
      <w:r>
        <w:t>glueck</w:t>
      </w:r>
      <w:proofErr w:type="spellEnd"/>
      <w:r>
        <w:t xml:space="preserve"> und heil </w:t>
      </w:r>
      <w:proofErr w:type="spellStart"/>
      <w:r>
        <w:t>zuerlangen</w:t>
      </w:r>
      <w:proofErr w:type="spellEnd"/>
      <w:r>
        <w:t xml:space="preserve"> (denn </w:t>
      </w:r>
      <w:proofErr w:type="spellStart"/>
      <w:r>
        <w:t>liecht</w:t>
      </w:r>
      <w:proofErr w:type="spellEnd"/>
      <w:r>
        <w:t xml:space="preserve"> </w:t>
      </w:r>
      <w:proofErr w:type="spellStart"/>
      <w:r>
        <w:t>bedeuttet</w:t>
      </w:r>
      <w:proofErr w:type="spellEnd"/>
      <w:r>
        <w:t xml:space="preserve"> </w:t>
      </w:r>
      <w:proofErr w:type="spellStart"/>
      <w:r>
        <w:t>glueck</w:t>
      </w:r>
      <w:proofErr w:type="spellEnd"/>
      <w:r>
        <w:t xml:space="preserve"> </w:t>
      </w:r>
      <w:proofErr w:type="spellStart"/>
      <w:r>
        <w:t>finsternis</w:t>
      </w:r>
      <w:proofErr w:type="spellEnd"/>
      <w:r>
        <w:t xml:space="preserve"> </w:t>
      </w:r>
      <w:proofErr w:type="spellStart"/>
      <w:r>
        <w:t>unglueck</w:t>
      </w:r>
      <w:proofErr w:type="spellEnd"/>
      <w:r>
        <w:t xml:space="preserve">) so kriegen wir mehr </w:t>
      </w:r>
      <w:proofErr w:type="spellStart"/>
      <w:r>
        <w:t>ungluecks</w:t>
      </w:r>
      <w:proofErr w:type="spellEnd"/>
      <w:r>
        <w:t xml:space="preserve"> und </w:t>
      </w:r>
      <w:proofErr w:type="spellStart"/>
      <w:r>
        <w:t>hertzenleides</w:t>
      </w:r>
      <w:proofErr w:type="spellEnd"/>
      <w:r>
        <w:t xml:space="preserve">. </w:t>
      </w:r>
    </w:p>
    <w:p w14:paraId="05D9D273" w14:textId="77777777" w:rsidR="000D0D7A" w:rsidRDefault="000D0D7A" w:rsidP="000D0D7A">
      <w:pPr>
        <w:pStyle w:val="StandardWeb"/>
      </w:pPr>
      <w:r>
        <w:t xml:space="preserve">3. Wir tappen nach der wand als die blinden und tappen wie die kein </w:t>
      </w:r>
      <w:proofErr w:type="spellStart"/>
      <w:r>
        <w:t>augen</w:t>
      </w:r>
      <w:proofErr w:type="spellEnd"/>
      <w:r>
        <w:t xml:space="preserve"> haben / wir </w:t>
      </w:r>
      <w:proofErr w:type="spellStart"/>
      <w:r>
        <w:t>stossen</w:t>
      </w:r>
      <w:proofErr w:type="spellEnd"/>
      <w:r>
        <w:t xml:space="preserve"> uns im </w:t>
      </w:r>
      <w:proofErr w:type="spellStart"/>
      <w:r>
        <w:t>mittag</w:t>
      </w:r>
      <w:proofErr w:type="spellEnd"/>
      <w:r>
        <w:t xml:space="preserve"> als in der </w:t>
      </w:r>
      <w:proofErr w:type="spellStart"/>
      <w:r>
        <w:t>demmerunge</w:t>
      </w:r>
      <w:proofErr w:type="spellEnd"/>
      <w:r>
        <w:t xml:space="preserve"> / und sind im </w:t>
      </w:r>
      <w:proofErr w:type="spellStart"/>
      <w:r>
        <w:t>duestern</w:t>
      </w:r>
      <w:proofErr w:type="spellEnd"/>
      <w:r>
        <w:t xml:space="preserve"> wie die todten: </w:t>
      </w:r>
      <w:proofErr w:type="spellStart"/>
      <w:r>
        <w:t>wil</w:t>
      </w:r>
      <w:proofErr w:type="spellEnd"/>
      <w:r>
        <w:t xml:space="preserve"> sagen / ob wir gleich das </w:t>
      </w:r>
      <w:proofErr w:type="spellStart"/>
      <w:r>
        <w:t>wortt</w:t>
      </w:r>
      <w:proofErr w:type="spellEnd"/>
      <w:r>
        <w:t xml:space="preserve"> reichlich haben und die Propheten uns </w:t>
      </w:r>
      <w:proofErr w:type="spellStart"/>
      <w:r>
        <w:t>teglich</w:t>
      </w:r>
      <w:proofErr w:type="spellEnd"/>
      <w:r>
        <w:t xml:space="preserve"> </w:t>
      </w:r>
      <w:proofErr w:type="spellStart"/>
      <w:r>
        <w:t>wege</w:t>
      </w:r>
      <w:proofErr w:type="spellEnd"/>
      <w:r>
        <w:t xml:space="preserve"> zur </w:t>
      </w:r>
      <w:proofErr w:type="spellStart"/>
      <w:r>
        <w:t>selickeit</w:t>
      </w:r>
      <w:proofErr w:type="spellEnd"/>
      <w:r>
        <w:t xml:space="preserve"> zeigen / dennoch sind wir blind den weg und rat </w:t>
      </w:r>
      <w:proofErr w:type="spellStart"/>
      <w:r>
        <w:t>zufinden</w:t>
      </w:r>
      <w:proofErr w:type="spellEnd"/>
      <w:r>
        <w:t xml:space="preserve"> dadurch uns Gott </w:t>
      </w:r>
      <w:proofErr w:type="spellStart"/>
      <w:r>
        <w:t>suende</w:t>
      </w:r>
      <w:proofErr w:type="spellEnd"/>
      <w:r>
        <w:t xml:space="preserve"> vergebe vom </w:t>
      </w:r>
      <w:proofErr w:type="spellStart"/>
      <w:r>
        <w:t>unglueck</w:t>
      </w:r>
      <w:proofErr w:type="spellEnd"/>
      <w:r>
        <w:t xml:space="preserve"> </w:t>
      </w:r>
      <w:proofErr w:type="spellStart"/>
      <w:r>
        <w:t>erloeset</w:t>
      </w:r>
      <w:proofErr w:type="spellEnd"/>
      <w:r>
        <w:t xml:space="preserve"> und seligmachet / summa / wir haben das </w:t>
      </w:r>
      <w:proofErr w:type="spellStart"/>
      <w:r>
        <w:t>liecht</w:t>
      </w:r>
      <w:proofErr w:type="spellEnd"/>
      <w:r>
        <w:t xml:space="preserve"> Gottes </w:t>
      </w:r>
      <w:proofErr w:type="spellStart"/>
      <w:r>
        <w:t>Wortts</w:t>
      </w:r>
      <w:proofErr w:type="spellEnd"/>
      <w:r>
        <w:t xml:space="preserve"> verachtet und der Propheten </w:t>
      </w:r>
      <w:proofErr w:type="spellStart"/>
      <w:r>
        <w:t>glantz</w:t>
      </w:r>
      <w:proofErr w:type="spellEnd"/>
      <w:r>
        <w:t xml:space="preserve"> verfolget / </w:t>
      </w:r>
      <w:proofErr w:type="spellStart"/>
      <w:r>
        <w:t>drumb</w:t>
      </w:r>
      <w:proofErr w:type="spellEnd"/>
      <w:r>
        <w:t xml:space="preserve"> wissen wir nu im finstern nicht wohinaus und </w:t>
      </w:r>
      <w:proofErr w:type="spellStart"/>
      <w:r>
        <w:t>muessen</w:t>
      </w:r>
      <w:proofErr w:type="spellEnd"/>
      <w:r>
        <w:t xml:space="preserve"> im elend unselig sein wie die todten in </w:t>
      </w:r>
      <w:proofErr w:type="spellStart"/>
      <w:r>
        <w:t>grebern</w:t>
      </w:r>
      <w:proofErr w:type="spellEnd"/>
      <w:r>
        <w:t xml:space="preserve"> mit </w:t>
      </w:r>
      <w:proofErr w:type="spellStart"/>
      <w:r>
        <w:t>finsternis</w:t>
      </w:r>
      <w:proofErr w:type="spellEnd"/>
      <w:r>
        <w:t xml:space="preserve"> bedeckt sind: von welchen fluchen lies mehr Deut. 28. </w:t>
      </w:r>
    </w:p>
    <w:p w14:paraId="106B3D74" w14:textId="77777777" w:rsidR="000D0D7A" w:rsidRDefault="000D0D7A" w:rsidP="000D0D7A">
      <w:pPr>
        <w:pStyle w:val="StandardWeb"/>
      </w:pPr>
      <w:r>
        <w:t xml:space="preserve">4. Wir brummen alle wie die </w:t>
      </w:r>
      <w:proofErr w:type="spellStart"/>
      <w:r>
        <w:t>Beren</w:t>
      </w:r>
      <w:proofErr w:type="spellEnd"/>
      <w:r>
        <w:t xml:space="preserve"> und </w:t>
      </w:r>
      <w:proofErr w:type="spellStart"/>
      <w:r>
        <w:t>echtzen</w:t>
      </w:r>
      <w:proofErr w:type="spellEnd"/>
      <w:r>
        <w:t xml:space="preserve"> wie die tauben: </w:t>
      </w:r>
      <w:proofErr w:type="spellStart"/>
      <w:r>
        <w:t>wil</w:t>
      </w:r>
      <w:proofErr w:type="spellEnd"/>
      <w:r>
        <w:t xml:space="preserve"> sagen / weil unser </w:t>
      </w:r>
      <w:proofErr w:type="spellStart"/>
      <w:r>
        <w:t>anschlag</w:t>
      </w:r>
      <w:proofErr w:type="spellEnd"/>
      <w:r>
        <w:t xml:space="preserve"> und </w:t>
      </w:r>
      <w:proofErr w:type="spellStart"/>
      <w:r>
        <w:t>hoffnung</w:t>
      </w:r>
      <w:proofErr w:type="spellEnd"/>
      <w:r>
        <w:t xml:space="preserve"> im elend nicht </w:t>
      </w:r>
      <w:proofErr w:type="spellStart"/>
      <w:r>
        <w:t>vorsich</w:t>
      </w:r>
      <w:proofErr w:type="spellEnd"/>
      <w:r>
        <w:t xml:space="preserve"> sondern </w:t>
      </w:r>
      <w:proofErr w:type="spellStart"/>
      <w:r>
        <w:t>hindersich</w:t>
      </w:r>
      <w:proofErr w:type="spellEnd"/>
      <w:r>
        <w:t xml:space="preserve"> gehet / so werden wir / als die </w:t>
      </w:r>
      <w:proofErr w:type="spellStart"/>
      <w:r>
        <w:t>hungerigen</w:t>
      </w:r>
      <w:proofErr w:type="spellEnd"/>
      <w:r>
        <w:t xml:space="preserve"> und zornigen </w:t>
      </w:r>
      <w:proofErr w:type="spellStart"/>
      <w:r>
        <w:t>Beren</w:t>
      </w:r>
      <w:proofErr w:type="spellEnd"/>
      <w:r>
        <w:t xml:space="preserve"> und Tauben </w:t>
      </w:r>
      <w:proofErr w:type="spellStart"/>
      <w:r>
        <w:t>ungedultig</w:t>
      </w:r>
      <w:proofErr w:type="spellEnd"/>
      <w:r>
        <w:t xml:space="preserve"> ergrimmen in uns </w:t>
      </w:r>
      <w:proofErr w:type="spellStart"/>
      <w:r>
        <w:t>selbs</w:t>
      </w:r>
      <w:proofErr w:type="spellEnd"/>
      <w:r>
        <w:t xml:space="preserve"> und murren wider Gott und Menschen. </w:t>
      </w:r>
    </w:p>
    <w:p w14:paraId="7D213D0A" w14:textId="77777777" w:rsidR="000D0D7A" w:rsidRDefault="000D0D7A" w:rsidP="000D0D7A">
      <w:pPr>
        <w:pStyle w:val="StandardWeb"/>
      </w:pPr>
      <w:r>
        <w:t xml:space="preserve">5. Denn wir harren </w:t>
      </w:r>
      <w:proofErr w:type="spellStart"/>
      <w:r>
        <w:t>auffs</w:t>
      </w:r>
      <w:proofErr w:type="spellEnd"/>
      <w:r>
        <w:t xml:space="preserve"> recht so ists nicht da </w:t>
      </w:r>
      <w:proofErr w:type="spellStart"/>
      <w:r>
        <w:t>auffs</w:t>
      </w:r>
      <w:proofErr w:type="spellEnd"/>
      <w:r>
        <w:t xml:space="preserve"> heil so ists ferne von uns: </w:t>
      </w:r>
      <w:proofErr w:type="spellStart"/>
      <w:r>
        <w:t>wil</w:t>
      </w:r>
      <w:proofErr w:type="spellEnd"/>
      <w:r>
        <w:t xml:space="preserve"> sagen / </w:t>
      </w:r>
      <w:proofErr w:type="spellStart"/>
      <w:r>
        <w:t>billich</w:t>
      </w:r>
      <w:proofErr w:type="spellEnd"/>
      <w:r>
        <w:t xml:space="preserve"> leiden wir alles unrecht und </w:t>
      </w:r>
      <w:proofErr w:type="spellStart"/>
      <w:r>
        <w:t>unglueck</w:t>
      </w:r>
      <w:proofErr w:type="spellEnd"/>
      <w:r>
        <w:t xml:space="preserve"> / dieweil wir rechten </w:t>
      </w:r>
      <w:proofErr w:type="spellStart"/>
      <w:r>
        <w:t>lerern</w:t>
      </w:r>
      <w:proofErr w:type="spellEnd"/>
      <w:r>
        <w:t xml:space="preserve"> nicht gehorchten und sie nicht leiden </w:t>
      </w:r>
      <w:proofErr w:type="spellStart"/>
      <w:r>
        <w:t>wolten</w:t>
      </w:r>
      <w:proofErr w:type="spellEnd"/>
      <w:r>
        <w:t xml:space="preserve">. </w:t>
      </w:r>
    </w:p>
    <w:p w14:paraId="7F2FA7C8" w14:textId="77777777" w:rsidR="000D0D7A" w:rsidRDefault="000D0D7A" w:rsidP="000D0D7A">
      <w:pPr>
        <w:pStyle w:val="StandardWeb"/>
      </w:pPr>
      <w:r>
        <w:t xml:space="preserve">6. Denn unser </w:t>
      </w:r>
      <w:proofErr w:type="spellStart"/>
      <w:r>
        <w:t>ubertrettung</w:t>
      </w:r>
      <w:proofErr w:type="spellEnd"/>
      <w:r>
        <w:t xml:space="preserve"> </w:t>
      </w:r>
      <w:proofErr w:type="spellStart"/>
      <w:r>
        <w:t>fur</w:t>
      </w:r>
      <w:proofErr w:type="spellEnd"/>
      <w:r>
        <w:t xml:space="preserve"> dir ist </w:t>
      </w:r>
      <w:proofErr w:type="spellStart"/>
      <w:r>
        <w:t>zuviel</w:t>
      </w:r>
      <w:proofErr w:type="spellEnd"/>
      <w:r>
        <w:t xml:space="preserve"> und unsere </w:t>
      </w:r>
      <w:proofErr w:type="spellStart"/>
      <w:r>
        <w:t>suend</w:t>
      </w:r>
      <w:proofErr w:type="spellEnd"/>
      <w:r>
        <w:t xml:space="preserve"> </w:t>
      </w:r>
      <w:proofErr w:type="spellStart"/>
      <w:r>
        <w:t>antwortten</w:t>
      </w:r>
      <w:proofErr w:type="spellEnd"/>
      <w:r>
        <w:t xml:space="preserve"> wider uns / denn unser </w:t>
      </w:r>
      <w:proofErr w:type="spellStart"/>
      <w:r>
        <w:t>ubertrettung</w:t>
      </w:r>
      <w:proofErr w:type="spellEnd"/>
      <w:r>
        <w:t xml:space="preserve"> ist bei uns und wir </w:t>
      </w:r>
      <w:proofErr w:type="spellStart"/>
      <w:r>
        <w:t>fuelen</w:t>
      </w:r>
      <w:proofErr w:type="spellEnd"/>
      <w:r>
        <w:t xml:space="preserve"> unsere </w:t>
      </w:r>
      <w:proofErr w:type="spellStart"/>
      <w:r>
        <w:t>suende</w:t>
      </w:r>
      <w:proofErr w:type="spellEnd"/>
      <w:r>
        <w:t xml:space="preserve">: </w:t>
      </w:r>
      <w:proofErr w:type="spellStart"/>
      <w:r>
        <w:t>wil</w:t>
      </w:r>
      <w:proofErr w:type="spellEnd"/>
      <w:r>
        <w:t xml:space="preserve"> sagen / als der </w:t>
      </w:r>
      <w:proofErr w:type="spellStart"/>
      <w:r>
        <w:t>verzveivelt</w:t>
      </w:r>
      <w:proofErr w:type="spellEnd"/>
      <w:r>
        <w:t xml:space="preserve"> Cain / wir haben </w:t>
      </w:r>
      <w:proofErr w:type="spellStart"/>
      <w:r>
        <w:t>zuviel</w:t>
      </w:r>
      <w:proofErr w:type="spellEnd"/>
      <w:r>
        <w:t xml:space="preserve"> </w:t>
      </w:r>
      <w:proofErr w:type="spellStart"/>
      <w:r>
        <w:t>gesuendiget</w:t>
      </w:r>
      <w:proofErr w:type="spellEnd"/>
      <w:r>
        <w:t xml:space="preserve"> und unser gewissen </w:t>
      </w:r>
      <w:proofErr w:type="spellStart"/>
      <w:r>
        <w:t>uberzeuget</w:t>
      </w:r>
      <w:proofErr w:type="spellEnd"/>
      <w:r>
        <w:t xml:space="preserve"> uns das wir nach allen fluchen des </w:t>
      </w:r>
      <w:proofErr w:type="spellStart"/>
      <w:r>
        <w:t>gesetzs</w:t>
      </w:r>
      <w:proofErr w:type="spellEnd"/>
      <w:r>
        <w:t xml:space="preserve"> </w:t>
      </w:r>
      <w:proofErr w:type="spellStart"/>
      <w:r>
        <w:t>zuplaget</w:t>
      </w:r>
      <w:proofErr w:type="spellEnd"/>
      <w:r>
        <w:t xml:space="preserve"> werden / und ob wir gleich nicht </w:t>
      </w:r>
      <w:proofErr w:type="spellStart"/>
      <w:r>
        <w:t>buessen</w:t>
      </w:r>
      <w:proofErr w:type="spellEnd"/>
      <w:r>
        <w:t xml:space="preserve"> noch </w:t>
      </w:r>
      <w:proofErr w:type="spellStart"/>
      <w:r>
        <w:t>anruffen</w:t>
      </w:r>
      <w:proofErr w:type="spellEnd"/>
      <w:r>
        <w:t xml:space="preserve"> </w:t>
      </w:r>
      <w:proofErr w:type="spellStart"/>
      <w:r>
        <w:t>konnen</w:t>
      </w:r>
      <w:proofErr w:type="spellEnd"/>
      <w:r>
        <w:t xml:space="preserve"> dennoch </w:t>
      </w:r>
      <w:proofErr w:type="spellStart"/>
      <w:r>
        <w:t>muessen</w:t>
      </w:r>
      <w:proofErr w:type="spellEnd"/>
      <w:r>
        <w:t xml:space="preserve"> wir bekennen das wir mit unsern </w:t>
      </w:r>
      <w:proofErr w:type="spellStart"/>
      <w:r>
        <w:t>suenden</w:t>
      </w:r>
      <w:proofErr w:type="spellEnd"/>
      <w:r>
        <w:t xml:space="preserve"> alles </w:t>
      </w:r>
      <w:proofErr w:type="spellStart"/>
      <w:r>
        <w:t>hertzenleide</w:t>
      </w:r>
      <w:proofErr w:type="spellEnd"/>
      <w:r>
        <w:t xml:space="preserve"> verdienen. </w:t>
      </w:r>
    </w:p>
    <w:p w14:paraId="6244AD4C" w14:textId="77777777" w:rsidR="000D0D7A" w:rsidRDefault="000D0D7A" w:rsidP="000D0D7A">
      <w:pPr>
        <w:pStyle w:val="StandardWeb"/>
      </w:pPr>
      <w:r>
        <w:t xml:space="preserve">7. Mit </w:t>
      </w:r>
      <w:proofErr w:type="spellStart"/>
      <w:r>
        <w:t>ubertretten</w:t>
      </w:r>
      <w:proofErr w:type="spellEnd"/>
      <w:r>
        <w:t xml:space="preserve"> und liegen wider den </w:t>
      </w:r>
      <w:proofErr w:type="spellStart"/>
      <w:r>
        <w:t>Hern</w:t>
      </w:r>
      <w:proofErr w:type="spellEnd"/>
      <w:r>
        <w:t xml:space="preserve"> und </w:t>
      </w:r>
      <w:proofErr w:type="spellStart"/>
      <w:r>
        <w:t>zurueckkeren</w:t>
      </w:r>
      <w:proofErr w:type="spellEnd"/>
      <w:r>
        <w:t xml:space="preserve"> von unserm Gott und mit reden zum </w:t>
      </w:r>
      <w:proofErr w:type="spellStart"/>
      <w:r>
        <w:t>frevel</w:t>
      </w:r>
      <w:proofErr w:type="spellEnd"/>
      <w:r>
        <w:t xml:space="preserve"> und ungehorsam trachten und </w:t>
      </w:r>
      <w:proofErr w:type="spellStart"/>
      <w:r>
        <w:t>tichten</w:t>
      </w:r>
      <w:proofErr w:type="spellEnd"/>
      <w:r>
        <w:t xml:space="preserve"> falsche </w:t>
      </w:r>
      <w:proofErr w:type="spellStart"/>
      <w:r>
        <w:t>wortt</w:t>
      </w:r>
      <w:proofErr w:type="spellEnd"/>
      <w:r>
        <w:t xml:space="preserve"> aus dem </w:t>
      </w:r>
      <w:proofErr w:type="spellStart"/>
      <w:r>
        <w:t>hertzen</w:t>
      </w:r>
      <w:proofErr w:type="spellEnd"/>
      <w:r>
        <w:t xml:space="preserve">: </w:t>
      </w:r>
      <w:proofErr w:type="spellStart"/>
      <w:r>
        <w:t>wil</w:t>
      </w:r>
      <w:proofErr w:type="spellEnd"/>
      <w:r>
        <w:t xml:space="preserve"> sagen / das wir nicht alleine das </w:t>
      </w:r>
      <w:proofErr w:type="spellStart"/>
      <w:r>
        <w:t>gesetz</w:t>
      </w:r>
      <w:proofErr w:type="spellEnd"/>
      <w:r>
        <w:t xml:space="preserve"> Gottes </w:t>
      </w:r>
      <w:proofErr w:type="spellStart"/>
      <w:r>
        <w:t>ubertretten</w:t>
      </w:r>
      <w:proofErr w:type="spellEnd"/>
      <w:r>
        <w:t xml:space="preserve"> und seinen </w:t>
      </w:r>
      <w:proofErr w:type="spellStart"/>
      <w:r>
        <w:t>verheissungen</w:t>
      </w:r>
      <w:proofErr w:type="spellEnd"/>
      <w:r>
        <w:t xml:space="preserve"> nicht </w:t>
      </w:r>
      <w:proofErr w:type="spellStart"/>
      <w:r>
        <w:t>glewben</w:t>
      </w:r>
      <w:proofErr w:type="spellEnd"/>
      <w:r>
        <w:t xml:space="preserve"> / sondern auch alles reden das wider Gottes </w:t>
      </w:r>
      <w:proofErr w:type="spellStart"/>
      <w:r>
        <w:t>gesetz</w:t>
      </w:r>
      <w:proofErr w:type="spellEnd"/>
      <w:r>
        <w:t xml:space="preserve"> und </w:t>
      </w:r>
      <w:proofErr w:type="spellStart"/>
      <w:r>
        <w:t>verheissung</w:t>
      </w:r>
      <w:proofErr w:type="spellEnd"/>
      <w:r>
        <w:t xml:space="preserve"> ist / </w:t>
      </w:r>
      <w:proofErr w:type="spellStart"/>
      <w:r>
        <w:t>ia</w:t>
      </w:r>
      <w:proofErr w:type="spellEnd"/>
      <w:r>
        <w:t xml:space="preserve"> die rechten Propheten </w:t>
      </w:r>
      <w:proofErr w:type="spellStart"/>
      <w:r>
        <w:t>lestern</w:t>
      </w:r>
      <w:proofErr w:type="spellEnd"/>
      <w:r>
        <w:t xml:space="preserve"> / und die falschen loben / ist das nicht eine </w:t>
      </w:r>
      <w:proofErr w:type="spellStart"/>
      <w:r>
        <w:t>grosse</w:t>
      </w:r>
      <w:proofErr w:type="spellEnd"/>
      <w:r>
        <w:t xml:space="preserve"> </w:t>
      </w:r>
      <w:proofErr w:type="spellStart"/>
      <w:r>
        <w:t>missethat</w:t>
      </w:r>
      <w:proofErr w:type="spellEnd"/>
      <w:r>
        <w:t xml:space="preserve"> und grausame plage </w:t>
      </w:r>
      <w:proofErr w:type="spellStart"/>
      <w:r>
        <w:t>zunennen</w:t>
      </w:r>
      <w:proofErr w:type="spellEnd"/>
      <w:r>
        <w:t xml:space="preserve">: </w:t>
      </w:r>
    </w:p>
    <w:p w14:paraId="7FB9305F" w14:textId="77777777" w:rsidR="000D0D7A" w:rsidRDefault="000D0D7A" w:rsidP="000D0D7A">
      <w:pPr>
        <w:pStyle w:val="StandardWeb"/>
      </w:pPr>
      <w:r>
        <w:t xml:space="preserve">8. </w:t>
      </w:r>
      <w:proofErr w:type="spellStart"/>
      <w:r>
        <w:t>Darumb</w:t>
      </w:r>
      <w:proofErr w:type="spellEnd"/>
      <w:r>
        <w:t xml:space="preserve"> ist auch das recht </w:t>
      </w:r>
      <w:proofErr w:type="spellStart"/>
      <w:r>
        <w:t>zurueck</w:t>
      </w:r>
      <w:proofErr w:type="spellEnd"/>
      <w:r>
        <w:t xml:space="preserve"> gewichen und </w:t>
      </w:r>
      <w:proofErr w:type="spellStart"/>
      <w:r>
        <w:t>gerechtickeit</w:t>
      </w:r>
      <w:proofErr w:type="spellEnd"/>
      <w:r>
        <w:t xml:space="preserve"> ferne </w:t>
      </w:r>
      <w:proofErr w:type="spellStart"/>
      <w:r>
        <w:t>getretten</w:t>
      </w:r>
      <w:proofErr w:type="spellEnd"/>
      <w:r>
        <w:t xml:space="preserve"> / denn die </w:t>
      </w:r>
      <w:proofErr w:type="spellStart"/>
      <w:r>
        <w:t>warheit</w:t>
      </w:r>
      <w:proofErr w:type="spellEnd"/>
      <w:r>
        <w:t xml:space="preserve"> </w:t>
      </w:r>
      <w:proofErr w:type="spellStart"/>
      <w:r>
        <w:t>fellet</w:t>
      </w:r>
      <w:proofErr w:type="spellEnd"/>
      <w:r>
        <w:t xml:space="preserve"> </w:t>
      </w:r>
      <w:proofErr w:type="spellStart"/>
      <w:r>
        <w:t>auff</w:t>
      </w:r>
      <w:proofErr w:type="spellEnd"/>
      <w:r>
        <w:t xml:space="preserve"> der </w:t>
      </w:r>
      <w:proofErr w:type="spellStart"/>
      <w:r>
        <w:t>gassen</w:t>
      </w:r>
      <w:proofErr w:type="spellEnd"/>
      <w:r>
        <w:t xml:space="preserve"> und recht </w:t>
      </w:r>
      <w:proofErr w:type="spellStart"/>
      <w:r>
        <w:t>kan</w:t>
      </w:r>
      <w:proofErr w:type="spellEnd"/>
      <w:r>
        <w:t xml:space="preserve"> nicht einhergehen / die </w:t>
      </w:r>
      <w:proofErr w:type="spellStart"/>
      <w:r>
        <w:t>warheit</w:t>
      </w:r>
      <w:proofErr w:type="spellEnd"/>
      <w:r>
        <w:t xml:space="preserve"> ist dahin / und wer vom </w:t>
      </w:r>
      <w:proofErr w:type="spellStart"/>
      <w:r>
        <w:t>boesen</w:t>
      </w:r>
      <w:proofErr w:type="spellEnd"/>
      <w:r>
        <w:t xml:space="preserve"> weichet der </w:t>
      </w:r>
      <w:proofErr w:type="spellStart"/>
      <w:r>
        <w:t>mus</w:t>
      </w:r>
      <w:proofErr w:type="spellEnd"/>
      <w:r>
        <w:t xml:space="preserve"> </w:t>
      </w:r>
      <w:proofErr w:type="spellStart"/>
      <w:r>
        <w:t>idermans</w:t>
      </w:r>
      <w:proofErr w:type="spellEnd"/>
      <w:r>
        <w:t xml:space="preserve"> raube sein: </w:t>
      </w:r>
      <w:proofErr w:type="spellStart"/>
      <w:r>
        <w:t>wil</w:t>
      </w:r>
      <w:proofErr w:type="spellEnd"/>
      <w:r>
        <w:t xml:space="preserve"> sagen / </w:t>
      </w:r>
      <w:proofErr w:type="spellStart"/>
      <w:r>
        <w:t>dis</w:t>
      </w:r>
      <w:proofErr w:type="spellEnd"/>
      <w:r>
        <w:t xml:space="preserve"> ist noch eine </w:t>
      </w:r>
      <w:proofErr w:type="spellStart"/>
      <w:r>
        <w:t>suend</w:t>
      </w:r>
      <w:proofErr w:type="spellEnd"/>
      <w:r>
        <w:t xml:space="preserve"> und plag </w:t>
      </w:r>
      <w:proofErr w:type="spellStart"/>
      <w:r>
        <w:t>uber</w:t>
      </w:r>
      <w:proofErr w:type="spellEnd"/>
      <w:r>
        <w:t xml:space="preserve"> alle das niemand mit </w:t>
      </w:r>
      <w:proofErr w:type="spellStart"/>
      <w:r>
        <w:t>friden</w:t>
      </w:r>
      <w:proofErr w:type="spellEnd"/>
      <w:r>
        <w:t xml:space="preserve"> Gottes </w:t>
      </w:r>
      <w:proofErr w:type="spellStart"/>
      <w:r>
        <w:t>Wortt</w:t>
      </w:r>
      <w:proofErr w:type="spellEnd"/>
      <w:r>
        <w:t xml:space="preserve"> bekennen und darnach leben mag / sondern wer Gottes </w:t>
      </w:r>
      <w:proofErr w:type="spellStart"/>
      <w:r>
        <w:t>wortt</w:t>
      </w:r>
      <w:proofErr w:type="spellEnd"/>
      <w:r>
        <w:t xml:space="preserve"> </w:t>
      </w:r>
      <w:proofErr w:type="spellStart"/>
      <w:r>
        <w:t>leret</w:t>
      </w:r>
      <w:proofErr w:type="spellEnd"/>
      <w:r>
        <w:t xml:space="preserve"> und darnach leben </w:t>
      </w:r>
      <w:proofErr w:type="spellStart"/>
      <w:r>
        <w:t>wil</w:t>
      </w:r>
      <w:proofErr w:type="spellEnd"/>
      <w:r>
        <w:t xml:space="preserve"> </w:t>
      </w:r>
      <w:proofErr w:type="spellStart"/>
      <w:r>
        <w:t>mus</w:t>
      </w:r>
      <w:proofErr w:type="spellEnd"/>
      <w:r>
        <w:t xml:space="preserve"> </w:t>
      </w:r>
      <w:proofErr w:type="spellStart"/>
      <w:r>
        <w:t>idermans</w:t>
      </w:r>
      <w:proofErr w:type="spellEnd"/>
      <w:r>
        <w:t xml:space="preserve"> </w:t>
      </w:r>
      <w:proofErr w:type="spellStart"/>
      <w:r>
        <w:t>spot</w:t>
      </w:r>
      <w:proofErr w:type="spellEnd"/>
      <w:r>
        <w:t xml:space="preserve"> und raube sein / was gottlos ist hat raumes und </w:t>
      </w:r>
      <w:proofErr w:type="spellStart"/>
      <w:r>
        <w:t>schutzes</w:t>
      </w:r>
      <w:proofErr w:type="spellEnd"/>
      <w:r>
        <w:t xml:space="preserve"> </w:t>
      </w:r>
      <w:proofErr w:type="spellStart"/>
      <w:r>
        <w:t>ubrig</w:t>
      </w:r>
      <w:proofErr w:type="spellEnd"/>
      <w:r>
        <w:t xml:space="preserve"> </w:t>
      </w:r>
      <w:proofErr w:type="spellStart"/>
      <w:r>
        <w:t>gnug</w:t>
      </w:r>
      <w:proofErr w:type="spellEnd"/>
      <w:r>
        <w:t xml:space="preserve">. </w:t>
      </w:r>
    </w:p>
    <w:p w14:paraId="7E819EB3" w14:textId="77777777" w:rsidR="000D0D7A" w:rsidRDefault="000D0D7A" w:rsidP="000D0D7A">
      <w:pPr>
        <w:pStyle w:val="StandardWeb"/>
      </w:pPr>
      <w:r>
        <w:rPr>
          <w:rStyle w:val="Fett"/>
          <w:rFonts w:eastAsiaTheme="majorEastAsia"/>
        </w:rPr>
        <w:t xml:space="preserve">Solches </w:t>
      </w:r>
      <w:proofErr w:type="spellStart"/>
      <w:r>
        <w:rPr>
          <w:rStyle w:val="Fett"/>
          <w:rFonts w:eastAsiaTheme="majorEastAsia"/>
        </w:rPr>
        <w:t>sihet</w:t>
      </w:r>
      <w:proofErr w:type="spellEnd"/>
      <w:r>
        <w:rPr>
          <w:rStyle w:val="Fett"/>
          <w:rFonts w:eastAsiaTheme="majorEastAsia"/>
        </w:rPr>
        <w:t xml:space="preserve"> der Herr und </w:t>
      </w:r>
      <w:proofErr w:type="spellStart"/>
      <w:r>
        <w:rPr>
          <w:rStyle w:val="Fett"/>
          <w:rFonts w:eastAsiaTheme="majorEastAsia"/>
        </w:rPr>
        <w:t>gefellet</w:t>
      </w:r>
      <w:proofErr w:type="spellEnd"/>
      <w:r>
        <w:rPr>
          <w:rStyle w:val="Fett"/>
          <w:rFonts w:eastAsiaTheme="majorEastAsia"/>
        </w:rPr>
        <w:t xml:space="preserve"> im </w:t>
      </w:r>
      <w:proofErr w:type="spellStart"/>
      <w:r>
        <w:rPr>
          <w:rStyle w:val="Fett"/>
          <w:rFonts w:eastAsiaTheme="majorEastAsia"/>
        </w:rPr>
        <w:t>ubel</w:t>
      </w:r>
      <w:proofErr w:type="spellEnd"/>
      <w:r>
        <w:rPr>
          <w:rStyle w:val="Fett"/>
          <w:rFonts w:eastAsiaTheme="majorEastAsia"/>
        </w:rPr>
        <w:t xml:space="preserve"> das kein recht ist: und er </w:t>
      </w:r>
      <w:proofErr w:type="spellStart"/>
      <w:r>
        <w:rPr>
          <w:rStyle w:val="Fett"/>
          <w:rFonts w:eastAsiaTheme="majorEastAsia"/>
        </w:rPr>
        <w:t>sihet</w:t>
      </w:r>
      <w:proofErr w:type="spellEnd"/>
      <w:r>
        <w:rPr>
          <w:rStyle w:val="Fett"/>
          <w:rFonts w:eastAsiaTheme="majorEastAsia"/>
        </w:rPr>
        <w:t xml:space="preserve"> das niemand da ist und verwundert sich das niemand sie vertritt. </w:t>
      </w:r>
      <w:proofErr w:type="spellStart"/>
      <w:r>
        <w:rPr>
          <w:rStyle w:val="Fett"/>
          <w:rFonts w:eastAsiaTheme="majorEastAsia"/>
        </w:rPr>
        <w:t>Darumb</w:t>
      </w:r>
      <w:proofErr w:type="spellEnd"/>
      <w:r>
        <w:rPr>
          <w:rStyle w:val="Fett"/>
          <w:rFonts w:eastAsiaTheme="majorEastAsia"/>
        </w:rPr>
        <w:t xml:space="preserve"> </w:t>
      </w:r>
      <w:proofErr w:type="spellStart"/>
      <w:r>
        <w:rPr>
          <w:rStyle w:val="Fett"/>
          <w:rFonts w:eastAsiaTheme="majorEastAsia"/>
        </w:rPr>
        <w:t>hilfft</w:t>
      </w:r>
      <w:proofErr w:type="spellEnd"/>
      <w:r>
        <w:rPr>
          <w:rStyle w:val="Fett"/>
          <w:rFonts w:eastAsiaTheme="majorEastAsia"/>
        </w:rPr>
        <w:t xml:space="preserve"> er im </w:t>
      </w:r>
      <w:proofErr w:type="spellStart"/>
      <w:r>
        <w:rPr>
          <w:rStyle w:val="Fett"/>
          <w:rFonts w:eastAsiaTheme="majorEastAsia"/>
        </w:rPr>
        <w:t>selbs</w:t>
      </w:r>
      <w:proofErr w:type="spellEnd"/>
      <w:r>
        <w:rPr>
          <w:rStyle w:val="Fett"/>
          <w:rFonts w:eastAsiaTheme="majorEastAsia"/>
        </w:rPr>
        <w:t xml:space="preserve"> mit seinem arm und seine </w:t>
      </w:r>
      <w:proofErr w:type="spellStart"/>
      <w:r>
        <w:rPr>
          <w:rStyle w:val="Fett"/>
          <w:rFonts w:eastAsiaTheme="majorEastAsia"/>
        </w:rPr>
        <w:t>gerechtickeit</w:t>
      </w:r>
      <w:proofErr w:type="spellEnd"/>
      <w:r>
        <w:rPr>
          <w:rStyle w:val="Fett"/>
          <w:rFonts w:eastAsiaTheme="majorEastAsia"/>
        </w:rPr>
        <w:t xml:space="preserve"> </w:t>
      </w:r>
      <w:proofErr w:type="spellStart"/>
      <w:r>
        <w:rPr>
          <w:rStyle w:val="Fett"/>
          <w:rFonts w:eastAsiaTheme="majorEastAsia"/>
        </w:rPr>
        <w:t>erhelt</w:t>
      </w:r>
      <w:proofErr w:type="spellEnd"/>
      <w:r>
        <w:rPr>
          <w:rStyle w:val="Fett"/>
          <w:rFonts w:eastAsiaTheme="majorEastAsia"/>
        </w:rPr>
        <w:t xml:space="preserve"> in. Denn </w:t>
      </w:r>
      <w:proofErr w:type="spellStart"/>
      <w:r>
        <w:rPr>
          <w:rStyle w:val="Fett"/>
          <w:rFonts w:eastAsiaTheme="majorEastAsia"/>
        </w:rPr>
        <w:t>erzeucht</w:t>
      </w:r>
      <w:proofErr w:type="spellEnd"/>
      <w:r>
        <w:rPr>
          <w:rStyle w:val="Fett"/>
          <w:rFonts w:eastAsiaTheme="majorEastAsia"/>
        </w:rPr>
        <w:t xml:space="preserve"> </w:t>
      </w:r>
      <w:proofErr w:type="spellStart"/>
      <w:r>
        <w:rPr>
          <w:rStyle w:val="Fett"/>
          <w:rFonts w:eastAsiaTheme="majorEastAsia"/>
        </w:rPr>
        <w:t>gerechtickeit</w:t>
      </w:r>
      <w:proofErr w:type="spellEnd"/>
      <w:r>
        <w:rPr>
          <w:rStyle w:val="Fett"/>
          <w:rFonts w:eastAsiaTheme="majorEastAsia"/>
        </w:rPr>
        <w:t xml:space="preserve"> an wie ein </w:t>
      </w:r>
      <w:proofErr w:type="spellStart"/>
      <w:r>
        <w:rPr>
          <w:rStyle w:val="Fett"/>
          <w:rFonts w:eastAsiaTheme="majorEastAsia"/>
        </w:rPr>
        <w:t>pantzer</w:t>
      </w:r>
      <w:proofErr w:type="spellEnd"/>
      <w:r>
        <w:rPr>
          <w:rStyle w:val="Fett"/>
          <w:rFonts w:eastAsiaTheme="majorEastAsia"/>
        </w:rPr>
        <w:t xml:space="preserve"> / und setzt einen </w:t>
      </w:r>
      <w:proofErr w:type="spellStart"/>
      <w:r>
        <w:rPr>
          <w:rStyle w:val="Fett"/>
          <w:rFonts w:eastAsiaTheme="majorEastAsia"/>
        </w:rPr>
        <w:t>helm</w:t>
      </w:r>
      <w:proofErr w:type="spellEnd"/>
      <w:r>
        <w:rPr>
          <w:rStyle w:val="Fett"/>
          <w:rFonts w:eastAsiaTheme="majorEastAsia"/>
        </w:rPr>
        <w:t xml:space="preserve"> des </w:t>
      </w:r>
      <w:proofErr w:type="spellStart"/>
      <w:r>
        <w:rPr>
          <w:rStyle w:val="Fett"/>
          <w:rFonts w:eastAsiaTheme="majorEastAsia"/>
        </w:rPr>
        <w:t>heils</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sein </w:t>
      </w:r>
      <w:proofErr w:type="spellStart"/>
      <w:r>
        <w:rPr>
          <w:rStyle w:val="Fett"/>
          <w:rFonts w:eastAsiaTheme="majorEastAsia"/>
        </w:rPr>
        <w:t>heupt</w:t>
      </w:r>
      <w:proofErr w:type="spellEnd"/>
      <w:r>
        <w:rPr>
          <w:rStyle w:val="Fett"/>
          <w:rFonts w:eastAsiaTheme="majorEastAsia"/>
        </w:rPr>
        <w:t xml:space="preserve"> / und zeucht sich an zur </w:t>
      </w:r>
      <w:proofErr w:type="spellStart"/>
      <w:r>
        <w:rPr>
          <w:rStyle w:val="Fett"/>
          <w:rFonts w:eastAsiaTheme="majorEastAsia"/>
        </w:rPr>
        <w:t>rache</w:t>
      </w:r>
      <w:proofErr w:type="spellEnd"/>
      <w:r>
        <w:rPr>
          <w:rStyle w:val="Fett"/>
          <w:rFonts w:eastAsiaTheme="majorEastAsia"/>
        </w:rPr>
        <w:t xml:space="preserve"> / und kleidet sich mit </w:t>
      </w:r>
      <w:proofErr w:type="spellStart"/>
      <w:r>
        <w:rPr>
          <w:rStyle w:val="Fett"/>
          <w:rFonts w:eastAsiaTheme="majorEastAsia"/>
        </w:rPr>
        <w:t>eiver</w:t>
      </w:r>
      <w:proofErr w:type="spellEnd"/>
      <w:r>
        <w:rPr>
          <w:rStyle w:val="Fett"/>
          <w:rFonts w:eastAsiaTheme="majorEastAsia"/>
        </w:rPr>
        <w:t xml:space="preserve"> wie mit </w:t>
      </w:r>
      <w:proofErr w:type="spellStart"/>
      <w:r>
        <w:rPr>
          <w:rStyle w:val="Fett"/>
          <w:rFonts w:eastAsiaTheme="majorEastAsia"/>
        </w:rPr>
        <w:t>eim</w:t>
      </w:r>
      <w:proofErr w:type="spellEnd"/>
      <w:r>
        <w:rPr>
          <w:rStyle w:val="Fett"/>
          <w:rFonts w:eastAsiaTheme="majorEastAsia"/>
        </w:rPr>
        <w:t xml:space="preserve"> rock / als der seinen </w:t>
      </w:r>
      <w:proofErr w:type="spellStart"/>
      <w:r>
        <w:rPr>
          <w:rStyle w:val="Fett"/>
          <w:rFonts w:eastAsiaTheme="majorEastAsia"/>
        </w:rPr>
        <w:t>widersachern</w:t>
      </w:r>
      <w:proofErr w:type="spellEnd"/>
      <w:r>
        <w:rPr>
          <w:rStyle w:val="Fett"/>
          <w:rFonts w:eastAsiaTheme="majorEastAsia"/>
        </w:rPr>
        <w:t xml:space="preserve"> vergelten und seinen feinden mit </w:t>
      </w:r>
      <w:proofErr w:type="spellStart"/>
      <w:r>
        <w:rPr>
          <w:rStyle w:val="Fett"/>
          <w:rFonts w:eastAsiaTheme="majorEastAsia"/>
        </w:rPr>
        <w:t>grim</w:t>
      </w:r>
      <w:proofErr w:type="spellEnd"/>
      <w:r>
        <w:rPr>
          <w:rStyle w:val="Fett"/>
          <w:rFonts w:eastAsiaTheme="majorEastAsia"/>
        </w:rPr>
        <w:t xml:space="preserve"> </w:t>
      </w:r>
      <w:proofErr w:type="spellStart"/>
      <w:r>
        <w:rPr>
          <w:rStyle w:val="Fett"/>
          <w:rFonts w:eastAsiaTheme="majorEastAsia"/>
        </w:rPr>
        <w:t>bezalen</w:t>
      </w:r>
      <w:proofErr w:type="spellEnd"/>
      <w:r>
        <w:rPr>
          <w:rStyle w:val="Fett"/>
          <w:rFonts w:eastAsiaTheme="majorEastAsia"/>
        </w:rPr>
        <w:t xml:space="preserve"> </w:t>
      </w:r>
      <w:proofErr w:type="spellStart"/>
      <w:r>
        <w:rPr>
          <w:rStyle w:val="Fett"/>
          <w:rFonts w:eastAsiaTheme="majorEastAsia"/>
        </w:rPr>
        <w:t>wil</w:t>
      </w:r>
      <w:proofErr w:type="spellEnd"/>
      <w:r>
        <w:rPr>
          <w:rStyle w:val="Fett"/>
          <w:rFonts w:eastAsiaTheme="majorEastAsia"/>
        </w:rPr>
        <w:t xml:space="preserve"> / </w:t>
      </w:r>
      <w:proofErr w:type="spellStart"/>
      <w:r>
        <w:rPr>
          <w:rStyle w:val="Fett"/>
          <w:rFonts w:eastAsiaTheme="majorEastAsia"/>
        </w:rPr>
        <w:t>ia</w:t>
      </w:r>
      <w:proofErr w:type="spellEnd"/>
      <w:r>
        <w:rPr>
          <w:rStyle w:val="Fett"/>
          <w:rFonts w:eastAsiaTheme="majorEastAsia"/>
        </w:rPr>
        <w:t xml:space="preserve"> die </w:t>
      </w:r>
      <w:proofErr w:type="spellStart"/>
      <w:r>
        <w:rPr>
          <w:rStyle w:val="Fett"/>
          <w:rFonts w:eastAsiaTheme="majorEastAsia"/>
        </w:rPr>
        <w:t>Insulen</w:t>
      </w:r>
      <w:proofErr w:type="spellEnd"/>
      <w:r>
        <w:rPr>
          <w:rStyle w:val="Fett"/>
          <w:rFonts w:eastAsiaTheme="majorEastAsia"/>
        </w:rPr>
        <w:t xml:space="preserve"> </w:t>
      </w:r>
      <w:proofErr w:type="spellStart"/>
      <w:r>
        <w:rPr>
          <w:rStyle w:val="Fett"/>
          <w:rFonts w:eastAsiaTheme="majorEastAsia"/>
        </w:rPr>
        <w:t>wil</w:t>
      </w:r>
      <w:proofErr w:type="spellEnd"/>
      <w:r>
        <w:rPr>
          <w:rStyle w:val="Fett"/>
          <w:rFonts w:eastAsiaTheme="majorEastAsia"/>
        </w:rPr>
        <w:t xml:space="preserve"> er </w:t>
      </w:r>
      <w:proofErr w:type="spellStart"/>
      <w:r>
        <w:rPr>
          <w:rStyle w:val="Fett"/>
          <w:rFonts w:eastAsiaTheme="majorEastAsia"/>
        </w:rPr>
        <w:t>bezalen</w:t>
      </w:r>
      <w:proofErr w:type="spellEnd"/>
      <w:r>
        <w:rPr>
          <w:rStyle w:val="Fett"/>
          <w:rFonts w:eastAsiaTheme="majorEastAsia"/>
        </w:rPr>
        <w:t xml:space="preserve">. Das des </w:t>
      </w:r>
      <w:proofErr w:type="spellStart"/>
      <w:r>
        <w:rPr>
          <w:rStyle w:val="Fett"/>
          <w:rFonts w:eastAsiaTheme="majorEastAsia"/>
        </w:rPr>
        <w:t>Hern</w:t>
      </w:r>
      <w:proofErr w:type="spellEnd"/>
      <w:r>
        <w:rPr>
          <w:rStyle w:val="Fett"/>
          <w:rFonts w:eastAsiaTheme="majorEastAsia"/>
        </w:rPr>
        <w:t xml:space="preserve"> </w:t>
      </w:r>
      <w:proofErr w:type="spellStart"/>
      <w:r>
        <w:rPr>
          <w:rStyle w:val="Fett"/>
          <w:rFonts w:eastAsiaTheme="majorEastAsia"/>
        </w:rPr>
        <w:t>name</w:t>
      </w:r>
      <w:proofErr w:type="spellEnd"/>
      <w:r>
        <w:rPr>
          <w:rStyle w:val="Fett"/>
          <w:rFonts w:eastAsiaTheme="majorEastAsia"/>
        </w:rPr>
        <w:t xml:space="preserve"> </w:t>
      </w:r>
      <w:proofErr w:type="spellStart"/>
      <w:r>
        <w:rPr>
          <w:rStyle w:val="Fett"/>
          <w:rFonts w:eastAsiaTheme="majorEastAsia"/>
        </w:rPr>
        <w:t>gefurchtet</w:t>
      </w:r>
      <w:proofErr w:type="spellEnd"/>
      <w:r>
        <w:rPr>
          <w:rStyle w:val="Fett"/>
          <w:rFonts w:eastAsiaTheme="majorEastAsia"/>
        </w:rPr>
        <w:t xml:space="preserve"> werde vom </w:t>
      </w:r>
      <w:proofErr w:type="spellStart"/>
      <w:r>
        <w:rPr>
          <w:rStyle w:val="Fett"/>
          <w:rFonts w:eastAsiaTheme="majorEastAsia"/>
        </w:rPr>
        <w:t>nidergange</w:t>
      </w:r>
      <w:proofErr w:type="spellEnd"/>
      <w:r>
        <w:rPr>
          <w:rStyle w:val="Fett"/>
          <w:rFonts w:eastAsiaTheme="majorEastAsia"/>
        </w:rPr>
        <w:t xml:space="preserve"> und sein </w:t>
      </w:r>
      <w:proofErr w:type="spellStart"/>
      <w:r>
        <w:rPr>
          <w:rStyle w:val="Fett"/>
          <w:rFonts w:eastAsiaTheme="majorEastAsia"/>
        </w:rPr>
        <w:t>herlickeit</w:t>
      </w:r>
      <w:proofErr w:type="spellEnd"/>
      <w:r>
        <w:rPr>
          <w:rStyle w:val="Fett"/>
          <w:rFonts w:eastAsiaTheme="majorEastAsia"/>
        </w:rPr>
        <w:t xml:space="preserve"> vom </w:t>
      </w:r>
      <w:proofErr w:type="spellStart"/>
      <w:r>
        <w:rPr>
          <w:rStyle w:val="Fett"/>
          <w:rFonts w:eastAsiaTheme="majorEastAsia"/>
        </w:rPr>
        <w:t>auffgange</w:t>
      </w:r>
      <w:proofErr w:type="spellEnd"/>
      <w:r>
        <w:rPr>
          <w:rStyle w:val="Fett"/>
          <w:rFonts w:eastAsiaTheme="majorEastAsia"/>
        </w:rPr>
        <w:t xml:space="preserve"> der Sonnen: wenn er </w:t>
      </w:r>
      <w:proofErr w:type="spellStart"/>
      <w:r>
        <w:rPr>
          <w:rStyle w:val="Fett"/>
          <w:rFonts w:eastAsiaTheme="majorEastAsia"/>
        </w:rPr>
        <w:t>komen</w:t>
      </w:r>
      <w:proofErr w:type="spellEnd"/>
      <w:r>
        <w:rPr>
          <w:rStyle w:val="Fett"/>
          <w:rFonts w:eastAsiaTheme="majorEastAsia"/>
        </w:rPr>
        <w:t xml:space="preserve"> wird als ein </w:t>
      </w:r>
      <w:proofErr w:type="spellStart"/>
      <w:r>
        <w:rPr>
          <w:rStyle w:val="Fett"/>
          <w:rFonts w:eastAsiaTheme="majorEastAsia"/>
        </w:rPr>
        <w:t>auffgehalten</w:t>
      </w:r>
      <w:proofErr w:type="spellEnd"/>
      <w:r>
        <w:rPr>
          <w:rStyle w:val="Fett"/>
          <w:rFonts w:eastAsiaTheme="majorEastAsia"/>
        </w:rPr>
        <w:t xml:space="preserve"> Strome den der wind des </w:t>
      </w:r>
      <w:proofErr w:type="spellStart"/>
      <w:r>
        <w:rPr>
          <w:rStyle w:val="Fett"/>
          <w:rFonts w:eastAsiaTheme="majorEastAsia"/>
        </w:rPr>
        <w:t>Hern</w:t>
      </w:r>
      <w:proofErr w:type="spellEnd"/>
      <w:r>
        <w:rPr>
          <w:rStyle w:val="Fett"/>
          <w:rFonts w:eastAsiaTheme="majorEastAsia"/>
        </w:rPr>
        <w:t xml:space="preserve"> treibet. Denn den zu Zion wird ein </w:t>
      </w:r>
      <w:proofErr w:type="spellStart"/>
      <w:r>
        <w:rPr>
          <w:rStyle w:val="Fett"/>
          <w:rFonts w:eastAsiaTheme="majorEastAsia"/>
        </w:rPr>
        <w:t>ERLOESER</w:t>
      </w:r>
      <w:proofErr w:type="spellEnd"/>
      <w:r>
        <w:rPr>
          <w:rStyle w:val="Fett"/>
          <w:rFonts w:eastAsiaTheme="majorEastAsia"/>
        </w:rPr>
        <w:t xml:space="preserve"> </w:t>
      </w:r>
      <w:proofErr w:type="spellStart"/>
      <w:r>
        <w:rPr>
          <w:rStyle w:val="Fett"/>
          <w:rFonts w:eastAsiaTheme="majorEastAsia"/>
        </w:rPr>
        <w:t>komen</w:t>
      </w:r>
      <w:proofErr w:type="spellEnd"/>
      <w:r>
        <w:rPr>
          <w:rStyle w:val="Fett"/>
          <w:rFonts w:eastAsiaTheme="majorEastAsia"/>
        </w:rPr>
        <w:t xml:space="preserve"> und denen die sich </w:t>
      </w:r>
      <w:proofErr w:type="spellStart"/>
      <w:r>
        <w:rPr>
          <w:rStyle w:val="Fett"/>
          <w:rFonts w:eastAsiaTheme="majorEastAsia"/>
        </w:rPr>
        <w:t>bekeren</w:t>
      </w:r>
      <w:proofErr w:type="spellEnd"/>
      <w:r>
        <w:rPr>
          <w:rStyle w:val="Fett"/>
          <w:rFonts w:eastAsiaTheme="majorEastAsia"/>
        </w:rPr>
        <w:t xml:space="preserve"> von den </w:t>
      </w:r>
      <w:proofErr w:type="spellStart"/>
      <w:r>
        <w:rPr>
          <w:rStyle w:val="Fett"/>
          <w:rFonts w:eastAsiaTheme="majorEastAsia"/>
        </w:rPr>
        <w:t>suenden</w:t>
      </w:r>
      <w:proofErr w:type="spellEnd"/>
      <w:r>
        <w:rPr>
          <w:rStyle w:val="Fett"/>
          <w:rFonts w:eastAsiaTheme="majorEastAsia"/>
        </w:rPr>
        <w:t xml:space="preserve"> in Jacob / spricht der Herr. Und ich mache solchen </w:t>
      </w:r>
      <w:proofErr w:type="spellStart"/>
      <w:r>
        <w:rPr>
          <w:rStyle w:val="Fett"/>
          <w:rFonts w:eastAsiaTheme="majorEastAsia"/>
        </w:rPr>
        <w:t>bund</w:t>
      </w:r>
      <w:proofErr w:type="spellEnd"/>
      <w:r>
        <w:rPr>
          <w:rStyle w:val="Fett"/>
          <w:rFonts w:eastAsiaTheme="majorEastAsia"/>
        </w:rPr>
        <w:t xml:space="preserve"> mit </w:t>
      </w:r>
      <w:proofErr w:type="spellStart"/>
      <w:r>
        <w:rPr>
          <w:rStyle w:val="Fett"/>
          <w:rFonts w:eastAsiaTheme="majorEastAsia"/>
        </w:rPr>
        <w:t>inen</w:t>
      </w:r>
      <w:proofErr w:type="spellEnd"/>
      <w:r>
        <w:rPr>
          <w:rStyle w:val="Fett"/>
          <w:rFonts w:eastAsiaTheme="majorEastAsia"/>
        </w:rPr>
        <w:t xml:space="preserve"> spricht der Herr: Mein Geist der </w:t>
      </w:r>
      <w:proofErr w:type="spellStart"/>
      <w:r>
        <w:rPr>
          <w:rStyle w:val="Fett"/>
          <w:rFonts w:eastAsiaTheme="majorEastAsia"/>
        </w:rPr>
        <w:t>bey</w:t>
      </w:r>
      <w:proofErr w:type="spellEnd"/>
      <w:r>
        <w:rPr>
          <w:rStyle w:val="Fett"/>
          <w:rFonts w:eastAsiaTheme="majorEastAsia"/>
        </w:rPr>
        <w:t xml:space="preserve"> dir ist / und meine </w:t>
      </w:r>
      <w:proofErr w:type="spellStart"/>
      <w:r>
        <w:rPr>
          <w:rStyle w:val="Fett"/>
          <w:rFonts w:eastAsiaTheme="majorEastAsia"/>
        </w:rPr>
        <w:t>Wortt</w:t>
      </w:r>
      <w:proofErr w:type="spellEnd"/>
      <w:r>
        <w:rPr>
          <w:rStyle w:val="Fett"/>
          <w:rFonts w:eastAsiaTheme="majorEastAsia"/>
        </w:rPr>
        <w:t xml:space="preserve"> die ich in deinen </w:t>
      </w:r>
      <w:proofErr w:type="spellStart"/>
      <w:r>
        <w:rPr>
          <w:rStyle w:val="Fett"/>
          <w:rFonts w:eastAsiaTheme="majorEastAsia"/>
        </w:rPr>
        <w:t>mund</w:t>
      </w:r>
      <w:proofErr w:type="spellEnd"/>
      <w:r>
        <w:rPr>
          <w:rStyle w:val="Fett"/>
          <w:rFonts w:eastAsiaTheme="majorEastAsia"/>
        </w:rPr>
        <w:t xml:space="preserve"> </w:t>
      </w:r>
      <w:proofErr w:type="spellStart"/>
      <w:r>
        <w:rPr>
          <w:rStyle w:val="Fett"/>
          <w:rFonts w:eastAsiaTheme="majorEastAsia"/>
        </w:rPr>
        <w:t>geleget</w:t>
      </w:r>
      <w:proofErr w:type="spellEnd"/>
      <w:r>
        <w:rPr>
          <w:rStyle w:val="Fett"/>
          <w:rFonts w:eastAsiaTheme="majorEastAsia"/>
        </w:rPr>
        <w:t xml:space="preserve"> habe / sollen von deinem Munde nicht weichen noch von dem </w:t>
      </w:r>
      <w:proofErr w:type="spellStart"/>
      <w:r>
        <w:rPr>
          <w:rStyle w:val="Fett"/>
          <w:rFonts w:eastAsiaTheme="majorEastAsia"/>
        </w:rPr>
        <w:t>mund</w:t>
      </w:r>
      <w:proofErr w:type="spellEnd"/>
      <w:r>
        <w:rPr>
          <w:rStyle w:val="Fett"/>
          <w:rFonts w:eastAsiaTheme="majorEastAsia"/>
        </w:rPr>
        <w:t xml:space="preserve"> deines Samens und </w:t>
      </w:r>
      <w:proofErr w:type="spellStart"/>
      <w:r>
        <w:rPr>
          <w:rStyle w:val="Fett"/>
          <w:rFonts w:eastAsiaTheme="majorEastAsia"/>
        </w:rPr>
        <w:t>kindes</w:t>
      </w:r>
      <w:proofErr w:type="spellEnd"/>
      <w:r>
        <w:rPr>
          <w:rStyle w:val="Fett"/>
          <w:rFonts w:eastAsiaTheme="majorEastAsia"/>
        </w:rPr>
        <w:t xml:space="preserve"> </w:t>
      </w:r>
      <w:proofErr w:type="spellStart"/>
      <w:r>
        <w:rPr>
          <w:rStyle w:val="Fett"/>
          <w:rFonts w:eastAsiaTheme="majorEastAsia"/>
        </w:rPr>
        <w:t>kinde</w:t>
      </w:r>
      <w:proofErr w:type="spellEnd"/>
      <w:r>
        <w:rPr>
          <w:rStyle w:val="Fett"/>
          <w:rFonts w:eastAsiaTheme="majorEastAsia"/>
        </w:rPr>
        <w:t xml:space="preserve"> / spricht der Herr / von nu an bis in </w:t>
      </w:r>
      <w:proofErr w:type="spellStart"/>
      <w:r>
        <w:rPr>
          <w:rStyle w:val="Fett"/>
          <w:rFonts w:eastAsiaTheme="majorEastAsia"/>
        </w:rPr>
        <w:t>ewickeit</w:t>
      </w:r>
      <w:proofErr w:type="spellEnd"/>
      <w:r>
        <w:rPr>
          <w:rStyle w:val="Fett"/>
          <w:rFonts w:eastAsiaTheme="majorEastAsia"/>
        </w:rPr>
        <w:t>.</w:t>
      </w:r>
      <w:r>
        <w:t xml:space="preserve"> </w:t>
      </w:r>
    </w:p>
    <w:p w14:paraId="4DB23256" w14:textId="77777777" w:rsidR="000D0D7A" w:rsidRDefault="000D0D7A" w:rsidP="000D0D7A">
      <w:pPr>
        <w:pStyle w:val="StandardWeb"/>
      </w:pPr>
      <w:r>
        <w:t xml:space="preserve">Aus </w:t>
      </w:r>
      <w:proofErr w:type="spellStart"/>
      <w:r>
        <w:t>disem</w:t>
      </w:r>
      <w:proofErr w:type="spellEnd"/>
      <w:r>
        <w:t xml:space="preserve"> andern teil als einer Evangelischen predigt vom reich CHRISTI last uns dreie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4841EA14" w14:textId="77777777" w:rsidR="000D0D7A" w:rsidRDefault="000D0D7A" w:rsidP="000D0D7A">
      <w:pPr>
        <w:pStyle w:val="berschrift3"/>
      </w:pPr>
      <w:proofErr w:type="spellStart"/>
      <w:r>
        <w:t>Warumb</w:t>
      </w:r>
      <w:proofErr w:type="spellEnd"/>
      <w:r>
        <w:t xml:space="preserve"> CHRISTUS vom </w:t>
      </w:r>
      <w:proofErr w:type="spellStart"/>
      <w:r>
        <w:t>Himel</w:t>
      </w:r>
      <w:proofErr w:type="spellEnd"/>
      <w:r>
        <w:t xml:space="preserve"> </w:t>
      </w:r>
      <w:proofErr w:type="spellStart"/>
      <w:r>
        <w:t>komen</w:t>
      </w:r>
      <w:proofErr w:type="spellEnd"/>
      <w:r>
        <w:t xml:space="preserve"> die </w:t>
      </w:r>
      <w:proofErr w:type="spellStart"/>
      <w:r>
        <w:t>welt</w:t>
      </w:r>
      <w:proofErr w:type="spellEnd"/>
      <w:r>
        <w:t xml:space="preserve"> </w:t>
      </w:r>
      <w:proofErr w:type="spellStart"/>
      <w:r>
        <w:t>zuerloesen</w:t>
      </w:r>
      <w:proofErr w:type="spellEnd"/>
      <w:r>
        <w:t>.</w:t>
      </w:r>
    </w:p>
    <w:p w14:paraId="23BDDD21" w14:textId="77777777" w:rsidR="000D0D7A" w:rsidRDefault="000D0D7A" w:rsidP="000D0D7A">
      <w:pPr>
        <w:pStyle w:val="StandardWeb"/>
      </w:pPr>
      <w:r>
        <w:t xml:space="preserve">Der Herr ist CHRISTUS in welchem alle </w:t>
      </w:r>
      <w:proofErr w:type="spellStart"/>
      <w:r>
        <w:t>fuelle</w:t>
      </w:r>
      <w:proofErr w:type="spellEnd"/>
      <w:r>
        <w:t xml:space="preserve"> der Gottheit </w:t>
      </w:r>
      <w:proofErr w:type="spellStart"/>
      <w:r>
        <w:t>leiplich</w:t>
      </w:r>
      <w:proofErr w:type="spellEnd"/>
      <w:r>
        <w:t xml:space="preserve"> </w:t>
      </w:r>
      <w:proofErr w:type="spellStart"/>
      <w:r>
        <w:t>wonet</w:t>
      </w:r>
      <w:proofErr w:type="spellEnd"/>
      <w:r>
        <w:t xml:space="preserve"> und dem von </w:t>
      </w:r>
      <w:proofErr w:type="spellStart"/>
      <w:r>
        <w:t>anfang</w:t>
      </w:r>
      <w:proofErr w:type="spellEnd"/>
      <w:r>
        <w:t xml:space="preserve"> die Kirchen </w:t>
      </w:r>
      <w:proofErr w:type="spellStart"/>
      <w:r>
        <w:t>zuerloesen</w:t>
      </w:r>
      <w:proofErr w:type="spellEnd"/>
      <w:r>
        <w:t xml:space="preserve"> </w:t>
      </w:r>
      <w:proofErr w:type="spellStart"/>
      <w:r>
        <w:t>befolhen</w:t>
      </w:r>
      <w:proofErr w:type="spellEnd"/>
      <w:r>
        <w:t xml:space="preserve"> / nach </w:t>
      </w:r>
      <w:proofErr w:type="spellStart"/>
      <w:r>
        <w:t>disem</w:t>
      </w:r>
      <w:proofErr w:type="spellEnd"/>
      <w:r>
        <w:t xml:space="preserve"> Spruch Ge. 3. Er </w:t>
      </w:r>
      <w:proofErr w:type="spellStart"/>
      <w:r>
        <w:t>sol</w:t>
      </w:r>
      <w:proofErr w:type="spellEnd"/>
      <w:r>
        <w:t xml:space="preserve"> dir den </w:t>
      </w:r>
      <w:proofErr w:type="spellStart"/>
      <w:r>
        <w:t>kopff</w:t>
      </w:r>
      <w:proofErr w:type="spellEnd"/>
      <w:r>
        <w:t xml:space="preserve"> </w:t>
      </w:r>
      <w:proofErr w:type="spellStart"/>
      <w:r>
        <w:t>zutretten</w:t>
      </w:r>
      <w:proofErr w:type="spellEnd"/>
      <w:r>
        <w:t xml:space="preserve">. Das </w:t>
      </w:r>
      <w:proofErr w:type="spellStart"/>
      <w:r>
        <w:t>woerttlin</w:t>
      </w:r>
      <w:proofErr w:type="spellEnd"/>
      <w:r>
        <w:t xml:space="preserve"> (solches) </w:t>
      </w:r>
      <w:proofErr w:type="spellStart"/>
      <w:r>
        <w:t>deuttet</w:t>
      </w:r>
      <w:proofErr w:type="spellEnd"/>
      <w:r>
        <w:t xml:space="preserve"> </w:t>
      </w:r>
      <w:proofErr w:type="spellStart"/>
      <w:r>
        <w:t>auff</w:t>
      </w:r>
      <w:proofErr w:type="spellEnd"/>
      <w:r>
        <w:t xml:space="preserve"> die achte </w:t>
      </w:r>
      <w:proofErr w:type="spellStart"/>
      <w:r>
        <w:t>suend</w:t>
      </w:r>
      <w:proofErr w:type="spellEnd"/>
      <w:r>
        <w:t xml:space="preserve"> und achte plagen / im ersten teil </w:t>
      </w:r>
      <w:proofErr w:type="spellStart"/>
      <w:r>
        <w:t>erzelet</w:t>
      </w:r>
      <w:proofErr w:type="spellEnd"/>
      <w:r>
        <w:t xml:space="preserve"> damit die gottlosen </w:t>
      </w:r>
      <w:proofErr w:type="spellStart"/>
      <w:r>
        <w:t>zurschrecken</w:t>
      </w:r>
      <w:proofErr w:type="spellEnd"/>
      <w:r>
        <w:t xml:space="preserve"> </w:t>
      </w:r>
      <w:proofErr w:type="spellStart"/>
      <w:r>
        <w:t>auffdas</w:t>
      </w:r>
      <w:proofErr w:type="spellEnd"/>
      <w:r>
        <w:t xml:space="preserve"> sie </w:t>
      </w:r>
      <w:proofErr w:type="spellStart"/>
      <w:r>
        <w:t>buessen</w:t>
      </w:r>
      <w:proofErr w:type="spellEnd"/>
      <w:r>
        <w:t xml:space="preserve"> und die versprochen </w:t>
      </w:r>
      <w:proofErr w:type="spellStart"/>
      <w:r>
        <w:t>gnad</w:t>
      </w:r>
      <w:proofErr w:type="spellEnd"/>
      <w:r>
        <w:t xml:space="preserve"> im andern teil </w:t>
      </w:r>
      <w:proofErr w:type="spellStart"/>
      <w:r>
        <w:t>dises</w:t>
      </w:r>
      <w:proofErr w:type="spellEnd"/>
      <w:r>
        <w:t xml:space="preserve"> </w:t>
      </w:r>
      <w:proofErr w:type="spellStart"/>
      <w:r>
        <w:t>Capitels</w:t>
      </w:r>
      <w:proofErr w:type="spellEnd"/>
      <w:r>
        <w:t xml:space="preserve"> </w:t>
      </w:r>
      <w:proofErr w:type="spellStart"/>
      <w:r>
        <w:t>begeren</w:t>
      </w:r>
      <w:proofErr w:type="spellEnd"/>
      <w:r>
        <w:t xml:space="preserve">. Wie er mit </w:t>
      </w:r>
      <w:proofErr w:type="spellStart"/>
      <w:r>
        <w:t>disen</w:t>
      </w:r>
      <w:proofErr w:type="spellEnd"/>
      <w:r>
        <w:t xml:space="preserve"> </w:t>
      </w:r>
      <w:proofErr w:type="spellStart"/>
      <w:r>
        <w:t>wortten</w:t>
      </w:r>
      <w:proofErr w:type="spellEnd"/>
      <w:r>
        <w:t xml:space="preserve"> (solches </w:t>
      </w:r>
      <w:proofErr w:type="spellStart"/>
      <w:r>
        <w:t>sihet</w:t>
      </w:r>
      <w:proofErr w:type="spellEnd"/>
      <w:r>
        <w:t xml:space="preserve"> der Herr und </w:t>
      </w:r>
      <w:proofErr w:type="spellStart"/>
      <w:r>
        <w:t>gefellet</w:t>
      </w:r>
      <w:proofErr w:type="spellEnd"/>
      <w:r>
        <w:t xml:space="preserve"> im </w:t>
      </w:r>
      <w:proofErr w:type="spellStart"/>
      <w:r>
        <w:t>ubel</w:t>
      </w:r>
      <w:proofErr w:type="spellEnd"/>
      <w:r>
        <w:t xml:space="preserve"> das kein recht ist: und </w:t>
      </w:r>
      <w:proofErr w:type="spellStart"/>
      <w:r>
        <w:t>sihet</w:t>
      </w:r>
      <w:proofErr w:type="spellEnd"/>
      <w:r>
        <w:t xml:space="preserve"> das niemand da ist und verwundert sich das sie niemand vertritt) anzeiget / das CHRISTUS </w:t>
      </w:r>
      <w:proofErr w:type="spellStart"/>
      <w:r>
        <w:t>umb</w:t>
      </w:r>
      <w:proofErr w:type="spellEnd"/>
      <w:r>
        <w:t xml:space="preserve"> des willen beweget </w:t>
      </w:r>
      <w:proofErr w:type="spellStart"/>
      <w:r>
        <w:t>seie</w:t>
      </w:r>
      <w:proofErr w:type="spellEnd"/>
      <w:r>
        <w:t xml:space="preserve"> vom </w:t>
      </w:r>
      <w:proofErr w:type="spellStart"/>
      <w:r>
        <w:t>Himel</w:t>
      </w:r>
      <w:proofErr w:type="spellEnd"/>
      <w:r>
        <w:t xml:space="preserve"> </w:t>
      </w:r>
      <w:proofErr w:type="spellStart"/>
      <w:r>
        <w:t>zukomen</w:t>
      </w:r>
      <w:proofErr w:type="spellEnd"/>
      <w:r>
        <w:t xml:space="preserve"> und die </w:t>
      </w:r>
      <w:proofErr w:type="spellStart"/>
      <w:r>
        <w:t>welt</w:t>
      </w:r>
      <w:proofErr w:type="spellEnd"/>
      <w:r>
        <w:t xml:space="preserve"> </w:t>
      </w:r>
      <w:proofErr w:type="spellStart"/>
      <w:r>
        <w:t>zuerloesen</w:t>
      </w:r>
      <w:proofErr w:type="spellEnd"/>
      <w:r>
        <w:t xml:space="preserve"> / das er gesehen hat / Erstlich das der </w:t>
      </w:r>
      <w:proofErr w:type="spellStart"/>
      <w:r>
        <w:t>Teuffel</w:t>
      </w:r>
      <w:proofErr w:type="spellEnd"/>
      <w:r>
        <w:t xml:space="preserve"> durch Adams falle so gar alle Menschen in </w:t>
      </w:r>
      <w:proofErr w:type="spellStart"/>
      <w:r>
        <w:t>suend</w:t>
      </w:r>
      <w:proofErr w:type="spellEnd"/>
      <w:r>
        <w:t xml:space="preserve"> </w:t>
      </w:r>
      <w:proofErr w:type="spellStart"/>
      <w:r>
        <w:t>tod</w:t>
      </w:r>
      <w:proofErr w:type="spellEnd"/>
      <w:r>
        <w:t xml:space="preserve"> </w:t>
      </w:r>
      <w:proofErr w:type="spellStart"/>
      <w:r>
        <w:t>verdamnis</w:t>
      </w:r>
      <w:proofErr w:type="spellEnd"/>
      <w:r>
        <w:t xml:space="preserve"> hinein </w:t>
      </w:r>
      <w:proofErr w:type="spellStart"/>
      <w:r>
        <w:t>gestortzt</w:t>
      </w:r>
      <w:proofErr w:type="spellEnd"/>
      <w:r>
        <w:t xml:space="preserve"> hat / das nichts gerechtes unsterbliches seliges </w:t>
      </w:r>
      <w:proofErr w:type="spellStart"/>
      <w:r>
        <w:t>auff</w:t>
      </w:r>
      <w:proofErr w:type="spellEnd"/>
      <w:r>
        <w:t xml:space="preserve"> erden ist nach dem </w:t>
      </w:r>
      <w:proofErr w:type="spellStart"/>
      <w:r>
        <w:t>gesetz</w:t>
      </w:r>
      <w:proofErr w:type="spellEnd"/>
      <w:r>
        <w:t xml:space="preserve"> / darnach das im kein </w:t>
      </w:r>
      <w:proofErr w:type="spellStart"/>
      <w:r>
        <w:t>mensch</w:t>
      </w:r>
      <w:proofErr w:type="spellEnd"/>
      <w:r>
        <w:t xml:space="preserve"> </w:t>
      </w:r>
      <w:proofErr w:type="spellStart"/>
      <w:r>
        <w:t>selbs</w:t>
      </w:r>
      <w:proofErr w:type="spellEnd"/>
      <w:r>
        <w:t xml:space="preserve"> noch irgend eine </w:t>
      </w:r>
      <w:proofErr w:type="spellStart"/>
      <w:r>
        <w:t>Creature</w:t>
      </w:r>
      <w:proofErr w:type="spellEnd"/>
      <w:r>
        <w:t xml:space="preserve"> den Menschen von </w:t>
      </w:r>
      <w:proofErr w:type="spellStart"/>
      <w:r>
        <w:t>suend</w:t>
      </w:r>
      <w:proofErr w:type="spellEnd"/>
      <w:r>
        <w:t xml:space="preserve"> / </w:t>
      </w:r>
      <w:proofErr w:type="spellStart"/>
      <w:r>
        <w:t>tod</w:t>
      </w:r>
      <w:proofErr w:type="spellEnd"/>
      <w:r>
        <w:t xml:space="preserve"> / </w:t>
      </w:r>
      <w:proofErr w:type="spellStart"/>
      <w:r>
        <w:t>verdamnis</w:t>
      </w:r>
      <w:proofErr w:type="spellEnd"/>
      <w:r>
        <w:t xml:space="preserve"> / </w:t>
      </w:r>
      <w:proofErr w:type="spellStart"/>
      <w:r>
        <w:t>erloesen</w:t>
      </w:r>
      <w:proofErr w:type="spellEnd"/>
      <w:r>
        <w:t xml:space="preserve"> und seligmachen kund: gerade wie Paulus Roma. 5. von solcher </w:t>
      </w:r>
      <w:proofErr w:type="spellStart"/>
      <w:r>
        <w:t>ursach</w:t>
      </w:r>
      <w:proofErr w:type="spellEnd"/>
      <w:r>
        <w:t xml:space="preserve"> auch zeuget / wie durch eines </w:t>
      </w:r>
      <w:proofErr w:type="spellStart"/>
      <w:r>
        <w:t>menschen</w:t>
      </w:r>
      <w:proofErr w:type="spellEnd"/>
      <w:r>
        <w:t xml:space="preserve"> </w:t>
      </w:r>
      <w:proofErr w:type="spellStart"/>
      <w:r>
        <w:t>suend</w:t>
      </w:r>
      <w:proofErr w:type="spellEnd"/>
      <w:r>
        <w:t xml:space="preserve"> die </w:t>
      </w:r>
      <w:proofErr w:type="spellStart"/>
      <w:r>
        <w:t>verdamnis</w:t>
      </w:r>
      <w:proofErr w:type="spellEnd"/>
      <w:r>
        <w:t xml:space="preserve"> </w:t>
      </w:r>
      <w:proofErr w:type="spellStart"/>
      <w:r>
        <w:t>uber</w:t>
      </w:r>
      <w:proofErr w:type="spellEnd"/>
      <w:r>
        <w:t xml:space="preserve"> alle </w:t>
      </w:r>
      <w:proofErr w:type="spellStart"/>
      <w:r>
        <w:t>menschen</w:t>
      </w:r>
      <w:proofErr w:type="spellEnd"/>
      <w:r>
        <w:t xml:space="preserve"> </w:t>
      </w:r>
      <w:proofErr w:type="spellStart"/>
      <w:r>
        <w:t>komen</w:t>
      </w:r>
      <w:proofErr w:type="spellEnd"/>
      <w:r>
        <w:t xml:space="preserve"> ist / also ist auch durch eines </w:t>
      </w:r>
      <w:proofErr w:type="spellStart"/>
      <w:r>
        <w:t>menschen</w:t>
      </w:r>
      <w:proofErr w:type="spellEnd"/>
      <w:r>
        <w:t xml:space="preserve"> </w:t>
      </w:r>
      <w:proofErr w:type="spellStart"/>
      <w:r>
        <w:t>gerechtickeit</w:t>
      </w:r>
      <w:proofErr w:type="spellEnd"/>
      <w:r>
        <w:t xml:space="preserve"> die </w:t>
      </w:r>
      <w:proofErr w:type="spellStart"/>
      <w:r>
        <w:t>rechtfertigung</w:t>
      </w:r>
      <w:proofErr w:type="spellEnd"/>
      <w:r>
        <w:t xml:space="preserve"> des </w:t>
      </w:r>
      <w:proofErr w:type="spellStart"/>
      <w:r>
        <w:t>lebens</w:t>
      </w:r>
      <w:proofErr w:type="spellEnd"/>
      <w:r>
        <w:t xml:space="preserve"> </w:t>
      </w:r>
      <w:proofErr w:type="spellStart"/>
      <w:r>
        <w:t>uber</w:t>
      </w:r>
      <w:proofErr w:type="spellEnd"/>
      <w:r>
        <w:t xml:space="preserve"> alle </w:t>
      </w:r>
      <w:proofErr w:type="spellStart"/>
      <w:r>
        <w:t>menschen</w:t>
      </w:r>
      <w:proofErr w:type="spellEnd"/>
      <w:r>
        <w:t xml:space="preserve"> </w:t>
      </w:r>
      <w:proofErr w:type="spellStart"/>
      <w:r>
        <w:t>komen</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darumb</w:t>
      </w:r>
      <w:proofErr w:type="spellEnd"/>
      <w:r>
        <w:t xml:space="preserve"> </w:t>
      </w:r>
      <w:proofErr w:type="spellStart"/>
      <w:r>
        <w:t>hilfft</w:t>
      </w:r>
      <w:proofErr w:type="spellEnd"/>
      <w:r>
        <w:t xml:space="preserve"> er im </w:t>
      </w:r>
      <w:proofErr w:type="spellStart"/>
      <w:r>
        <w:t>selbs</w:t>
      </w:r>
      <w:proofErr w:type="spellEnd"/>
      <w:r>
        <w:t xml:space="preserve"> mit seinem arm und seine </w:t>
      </w:r>
      <w:proofErr w:type="spellStart"/>
      <w:r>
        <w:t>gerechtickeit</w:t>
      </w:r>
      <w:proofErr w:type="spellEnd"/>
      <w:r>
        <w:t xml:space="preserve"> </w:t>
      </w:r>
      <w:proofErr w:type="spellStart"/>
      <w:r>
        <w:t>erhelt</w:t>
      </w:r>
      <w:proofErr w:type="spellEnd"/>
      <w:r>
        <w:t xml:space="preserve"> in) anzeigen / das CHRISTUS aus </w:t>
      </w:r>
      <w:proofErr w:type="spellStart"/>
      <w:r>
        <w:t>lautter</w:t>
      </w:r>
      <w:proofErr w:type="spellEnd"/>
      <w:r>
        <w:t xml:space="preserve"> </w:t>
      </w:r>
      <w:proofErr w:type="spellStart"/>
      <w:r>
        <w:t>gnaden</w:t>
      </w:r>
      <w:proofErr w:type="spellEnd"/>
      <w:r>
        <w:t xml:space="preserve"> Gottes durch sein eigen </w:t>
      </w:r>
      <w:proofErr w:type="spellStart"/>
      <w:r>
        <w:t>Maiestet</w:t>
      </w:r>
      <w:proofErr w:type="spellEnd"/>
      <w:r>
        <w:t xml:space="preserve"> und </w:t>
      </w:r>
      <w:proofErr w:type="spellStart"/>
      <w:r>
        <w:t>gerechtickeit</w:t>
      </w:r>
      <w:proofErr w:type="spellEnd"/>
      <w:r>
        <w:t xml:space="preserve"> on der </w:t>
      </w:r>
      <w:proofErr w:type="spellStart"/>
      <w:r>
        <w:t>welt</w:t>
      </w:r>
      <w:proofErr w:type="spellEnd"/>
      <w:r>
        <w:t xml:space="preserve"> verdienst und </w:t>
      </w:r>
      <w:proofErr w:type="spellStart"/>
      <w:r>
        <w:t>vermuegen</w:t>
      </w:r>
      <w:proofErr w:type="spellEnd"/>
      <w:r>
        <w:t xml:space="preserve"> beweget </w:t>
      </w:r>
      <w:proofErr w:type="spellStart"/>
      <w:r>
        <w:t>seie</w:t>
      </w:r>
      <w:proofErr w:type="spellEnd"/>
      <w:r>
        <w:t xml:space="preserve"> worden alle die so Gottes </w:t>
      </w:r>
      <w:proofErr w:type="spellStart"/>
      <w:r>
        <w:t>verheissungen</w:t>
      </w:r>
      <w:proofErr w:type="spellEnd"/>
      <w:r>
        <w:t xml:space="preserve"> seinem Evangelio </w:t>
      </w:r>
      <w:proofErr w:type="spellStart"/>
      <w:r>
        <w:t>glewben</w:t>
      </w:r>
      <w:proofErr w:type="spellEnd"/>
      <w:r>
        <w:t xml:space="preserve"> / von des </w:t>
      </w:r>
      <w:proofErr w:type="spellStart"/>
      <w:r>
        <w:t>Teuffels</w:t>
      </w:r>
      <w:proofErr w:type="spellEnd"/>
      <w:r>
        <w:t xml:space="preserve"> reich </w:t>
      </w:r>
      <w:proofErr w:type="spellStart"/>
      <w:r>
        <w:t>zuerloesen</w:t>
      </w:r>
      <w:proofErr w:type="spellEnd"/>
      <w:r>
        <w:t xml:space="preserve"> und das </w:t>
      </w:r>
      <w:proofErr w:type="spellStart"/>
      <w:r>
        <w:t>Himelreich</w:t>
      </w:r>
      <w:proofErr w:type="spellEnd"/>
      <w:r>
        <w:t xml:space="preserve"> </w:t>
      </w:r>
      <w:proofErr w:type="spellStart"/>
      <w:r>
        <w:t>umbsonst</w:t>
      </w:r>
      <w:proofErr w:type="spellEnd"/>
      <w:r>
        <w:t xml:space="preserve"> zugeben: wie </w:t>
      </w:r>
      <w:proofErr w:type="spellStart"/>
      <w:r>
        <w:t>Sacharias</w:t>
      </w:r>
      <w:proofErr w:type="spellEnd"/>
      <w:r>
        <w:t xml:space="preserve"> auch von solcher </w:t>
      </w:r>
      <w:proofErr w:type="spellStart"/>
      <w:r>
        <w:t>barmhertzickeit</w:t>
      </w:r>
      <w:proofErr w:type="spellEnd"/>
      <w:r>
        <w:t xml:space="preserve"> Gottes in CHRISTO singet Luce 1. Durch die </w:t>
      </w:r>
      <w:proofErr w:type="spellStart"/>
      <w:r>
        <w:t>hertzliche</w:t>
      </w:r>
      <w:proofErr w:type="spellEnd"/>
      <w:r>
        <w:t xml:space="preserve"> </w:t>
      </w:r>
      <w:proofErr w:type="spellStart"/>
      <w:r>
        <w:t>Barmhertzickeit</w:t>
      </w:r>
      <w:proofErr w:type="spellEnd"/>
      <w:r>
        <w:t xml:space="preserve"> unsers Gottes ist uns erschienen der </w:t>
      </w:r>
      <w:proofErr w:type="spellStart"/>
      <w:r>
        <w:t>auffgang</w:t>
      </w:r>
      <w:proofErr w:type="spellEnd"/>
      <w:r>
        <w:t xml:space="preserve"> aus der </w:t>
      </w:r>
      <w:proofErr w:type="spellStart"/>
      <w:r>
        <w:t>hoehe</w:t>
      </w:r>
      <w:proofErr w:type="spellEnd"/>
      <w:r>
        <w:t xml:space="preserve"> / das er erscheine den die sitzen im </w:t>
      </w:r>
      <w:proofErr w:type="spellStart"/>
      <w:r>
        <w:t>finsternis</w:t>
      </w:r>
      <w:proofErr w:type="spellEnd"/>
      <w:r>
        <w:t xml:space="preserve"> und schatten des </w:t>
      </w:r>
      <w:proofErr w:type="spellStart"/>
      <w:r>
        <w:t>todes</w:t>
      </w:r>
      <w:proofErr w:type="spellEnd"/>
      <w:r>
        <w:t xml:space="preserve"> und richte </w:t>
      </w:r>
      <w:proofErr w:type="spellStart"/>
      <w:r>
        <w:t>unsee</w:t>
      </w:r>
      <w:proofErr w:type="spellEnd"/>
      <w:r>
        <w:t xml:space="preserve"> </w:t>
      </w:r>
      <w:proofErr w:type="spellStart"/>
      <w:r>
        <w:t>suesse</w:t>
      </w:r>
      <w:proofErr w:type="spellEnd"/>
      <w:r>
        <w:t xml:space="preserve"> </w:t>
      </w:r>
      <w:proofErr w:type="spellStart"/>
      <w:r>
        <w:t>auff</w:t>
      </w:r>
      <w:proofErr w:type="spellEnd"/>
      <w:r>
        <w:t xml:space="preserve"> den weg des </w:t>
      </w:r>
      <w:proofErr w:type="spellStart"/>
      <w:r>
        <w:t>frides</w:t>
      </w:r>
      <w:proofErr w:type="spellEnd"/>
      <w:r>
        <w:t xml:space="preserve">. Nu </w:t>
      </w:r>
    </w:p>
    <w:p w14:paraId="45D908FD" w14:textId="77777777" w:rsidR="000D0D7A" w:rsidRDefault="000D0D7A" w:rsidP="000D0D7A">
      <w:pPr>
        <w:pStyle w:val="berschrift3"/>
      </w:pPr>
      <w:r>
        <w:t xml:space="preserve">Wie und wem CHRISTUS vom </w:t>
      </w:r>
      <w:proofErr w:type="spellStart"/>
      <w:r>
        <w:t>Himel</w:t>
      </w:r>
      <w:proofErr w:type="spellEnd"/>
      <w:r>
        <w:t xml:space="preserve"> </w:t>
      </w:r>
      <w:proofErr w:type="spellStart"/>
      <w:r>
        <w:t>komen</w:t>
      </w:r>
      <w:proofErr w:type="spellEnd"/>
      <w:r>
        <w:t xml:space="preserve"> ist.</w:t>
      </w:r>
    </w:p>
    <w:p w14:paraId="323AAF1F" w14:textId="77777777" w:rsidR="000D0D7A" w:rsidRDefault="000D0D7A" w:rsidP="000D0D7A">
      <w:pPr>
        <w:pStyle w:val="StandardWeb"/>
      </w:pPr>
      <w:proofErr w:type="spellStart"/>
      <w:r>
        <w:t>Gerechtickeit</w:t>
      </w:r>
      <w:proofErr w:type="spellEnd"/>
      <w:r>
        <w:t xml:space="preserve"> wie ein </w:t>
      </w:r>
      <w:proofErr w:type="spellStart"/>
      <w:r>
        <w:t>pantzer</w:t>
      </w:r>
      <w:proofErr w:type="spellEnd"/>
      <w:r>
        <w:t xml:space="preserve"> anziehen </w:t>
      </w:r>
      <w:proofErr w:type="spellStart"/>
      <w:r>
        <w:t>heist</w:t>
      </w:r>
      <w:proofErr w:type="spellEnd"/>
      <w:r>
        <w:t xml:space="preserve"> CHRISTUM alleine gerecht sein und nicht allein alle die </w:t>
      </w:r>
      <w:proofErr w:type="spellStart"/>
      <w:r>
        <w:t>gerechtachten</w:t>
      </w:r>
      <w:proofErr w:type="spellEnd"/>
      <w:r>
        <w:t xml:space="preserve"> die seinem Evangelio </w:t>
      </w:r>
      <w:proofErr w:type="spellStart"/>
      <w:r>
        <w:t>gelewben</w:t>
      </w:r>
      <w:proofErr w:type="spellEnd"/>
      <w:r>
        <w:t xml:space="preserve"> / sondern auch mit seinem geist </w:t>
      </w:r>
      <w:proofErr w:type="spellStart"/>
      <w:r>
        <w:t>fur</w:t>
      </w:r>
      <w:proofErr w:type="spellEnd"/>
      <w:r>
        <w:t xml:space="preserve"> Gottes </w:t>
      </w:r>
      <w:proofErr w:type="spellStart"/>
      <w:r>
        <w:t>gericht</w:t>
      </w:r>
      <w:proofErr w:type="spellEnd"/>
      <w:r>
        <w:t xml:space="preserve"> wider die </w:t>
      </w:r>
      <w:proofErr w:type="spellStart"/>
      <w:r>
        <w:t>suend</w:t>
      </w:r>
      <w:proofErr w:type="spellEnd"/>
      <w:r>
        <w:t xml:space="preserve"> und anklage des </w:t>
      </w:r>
      <w:proofErr w:type="spellStart"/>
      <w:r>
        <w:t>gewissens</w:t>
      </w:r>
      <w:proofErr w:type="spellEnd"/>
      <w:r>
        <w:t xml:space="preserve"> </w:t>
      </w:r>
      <w:proofErr w:type="spellStart"/>
      <w:r>
        <w:t>vertretten</w:t>
      </w:r>
      <w:proofErr w:type="spellEnd"/>
      <w:r>
        <w:t xml:space="preserve">: wie 1. Jo. 2. von im </w:t>
      </w:r>
      <w:proofErr w:type="spellStart"/>
      <w:r>
        <w:t>rhuemet</w:t>
      </w:r>
      <w:proofErr w:type="spellEnd"/>
      <w:r>
        <w:t xml:space="preserve"> / Wir haben einen </w:t>
      </w:r>
      <w:proofErr w:type="spellStart"/>
      <w:r>
        <w:t>fuersprecher</w:t>
      </w:r>
      <w:proofErr w:type="spellEnd"/>
      <w:r>
        <w:t xml:space="preserve"> </w:t>
      </w:r>
      <w:proofErr w:type="spellStart"/>
      <w:r>
        <w:t>bey</w:t>
      </w:r>
      <w:proofErr w:type="spellEnd"/>
      <w:r>
        <w:t xml:space="preserve"> dem Vatter der gerecht ist: und Eph. 6. spricht </w:t>
      </w:r>
      <w:proofErr w:type="spellStart"/>
      <w:r>
        <w:t>darumb</w:t>
      </w:r>
      <w:proofErr w:type="spellEnd"/>
      <w:r>
        <w:t xml:space="preserve"> Paulus / seit angezogen mit dem krebs der </w:t>
      </w:r>
      <w:proofErr w:type="spellStart"/>
      <w:r>
        <w:t>gerechtickeit</w:t>
      </w:r>
      <w:proofErr w:type="spellEnd"/>
      <w:r>
        <w:t xml:space="preserve"> / das alle Christen in </w:t>
      </w:r>
      <w:proofErr w:type="spellStart"/>
      <w:r>
        <w:t>truebsaln</w:t>
      </w:r>
      <w:proofErr w:type="spellEnd"/>
      <w:r>
        <w:t xml:space="preserve"> wider den Satan (</w:t>
      </w:r>
      <w:proofErr w:type="spellStart"/>
      <w:r>
        <w:t>irer</w:t>
      </w:r>
      <w:proofErr w:type="spellEnd"/>
      <w:r>
        <w:t xml:space="preserve"> </w:t>
      </w:r>
      <w:proofErr w:type="spellStart"/>
      <w:r>
        <w:t>ungerechtickeit</w:t>
      </w:r>
      <w:proofErr w:type="spellEnd"/>
      <w:r>
        <w:t xml:space="preserve"> im gewissen </w:t>
      </w:r>
      <w:proofErr w:type="spellStart"/>
      <w:r>
        <w:t>verkleger</w:t>
      </w:r>
      <w:proofErr w:type="spellEnd"/>
      <w:r>
        <w:t xml:space="preserve"> und </w:t>
      </w:r>
      <w:proofErr w:type="spellStart"/>
      <w:r>
        <w:t>anreger</w:t>
      </w:r>
      <w:proofErr w:type="spellEnd"/>
      <w:r>
        <w:t xml:space="preserve"> </w:t>
      </w:r>
      <w:proofErr w:type="spellStart"/>
      <w:r>
        <w:t>zuverzveiveln</w:t>
      </w:r>
      <w:proofErr w:type="spellEnd"/>
      <w:r>
        <w:t xml:space="preserve">) sich </w:t>
      </w:r>
      <w:proofErr w:type="spellStart"/>
      <w:r>
        <w:t>auffrichten</w:t>
      </w:r>
      <w:proofErr w:type="spellEnd"/>
      <w:r>
        <w:t xml:space="preserve"> und sprechen sollen / ist Gott </w:t>
      </w:r>
      <w:proofErr w:type="spellStart"/>
      <w:r>
        <w:t>fur</w:t>
      </w:r>
      <w:proofErr w:type="spellEnd"/>
      <w:r>
        <w:t xml:space="preserve"> uns wer mag wider uns sein: Einen </w:t>
      </w:r>
      <w:proofErr w:type="spellStart"/>
      <w:r>
        <w:t>helm</w:t>
      </w:r>
      <w:proofErr w:type="spellEnd"/>
      <w:r>
        <w:t xml:space="preserve"> des </w:t>
      </w:r>
      <w:proofErr w:type="spellStart"/>
      <w:r>
        <w:t>heils</w:t>
      </w:r>
      <w:proofErr w:type="spellEnd"/>
      <w:r>
        <w:t xml:space="preserve"> </w:t>
      </w:r>
      <w:proofErr w:type="spellStart"/>
      <w:r>
        <w:t>auffs</w:t>
      </w:r>
      <w:proofErr w:type="spellEnd"/>
      <w:r>
        <w:t xml:space="preserve"> </w:t>
      </w:r>
      <w:proofErr w:type="spellStart"/>
      <w:r>
        <w:t>heupt</w:t>
      </w:r>
      <w:proofErr w:type="spellEnd"/>
      <w:r>
        <w:t xml:space="preserve"> setzen / </w:t>
      </w:r>
      <w:proofErr w:type="spellStart"/>
      <w:r>
        <w:t>heist</w:t>
      </w:r>
      <w:proofErr w:type="spellEnd"/>
      <w:r>
        <w:t xml:space="preserve"> CHRISTUM allen die an in </w:t>
      </w:r>
      <w:proofErr w:type="spellStart"/>
      <w:r>
        <w:t>glewben</w:t>
      </w:r>
      <w:proofErr w:type="spellEnd"/>
      <w:r>
        <w:t xml:space="preserve"> </w:t>
      </w:r>
      <w:proofErr w:type="spellStart"/>
      <w:r>
        <w:t>helffen</w:t>
      </w:r>
      <w:proofErr w:type="spellEnd"/>
      <w:r>
        <w:t xml:space="preserve"> vom ewigen </w:t>
      </w:r>
      <w:proofErr w:type="spellStart"/>
      <w:r>
        <w:t>verdamnis</w:t>
      </w:r>
      <w:proofErr w:type="spellEnd"/>
      <w:r>
        <w:t xml:space="preserve"> und </w:t>
      </w:r>
      <w:proofErr w:type="spellStart"/>
      <w:r>
        <w:t>ewigeselickeit</w:t>
      </w:r>
      <w:proofErr w:type="spellEnd"/>
      <w:r>
        <w:t xml:space="preserve"> </w:t>
      </w:r>
      <w:proofErr w:type="spellStart"/>
      <w:r>
        <w:t>schencken</w:t>
      </w:r>
      <w:proofErr w:type="spellEnd"/>
      <w:r>
        <w:t xml:space="preserve">: daher auch Paulus Eph. 6. die Christen </w:t>
      </w:r>
      <w:proofErr w:type="spellStart"/>
      <w:r>
        <w:t>vermanet</w:t>
      </w:r>
      <w:proofErr w:type="spellEnd"/>
      <w:r>
        <w:t xml:space="preserve"> den </w:t>
      </w:r>
      <w:proofErr w:type="spellStart"/>
      <w:r>
        <w:t>helm</w:t>
      </w:r>
      <w:proofErr w:type="spellEnd"/>
      <w:r>
        <w:t xml:space="preserve"> des </w:t>
      </w:r>
      <w:proofErr w:type="spellStart"/>
      <w:r>
        <w:t>heils</w:t>
      </w:r>
      <w:proofErr w:type="spellEnd"/>
      <w:r>
        <w:t xml:space="preserve"> </w:t>
      </w:r>
      <w:proofErr w:type="spellStart"/>
      <w:r>
        <w:t>zunemen</w:t>
      </w:r>
      <w:proofErr w:type="spellEnd"/>
      <w:r>
        <w:t xml:space="preserve"> / das ist in der not </w:t>
      </w:r>
      <w:proofErr w:type="spellStart"/>
      <w:r>
        <w:t>getroest</w:t>
      </w:r>
      <w:proofErr w:type="spellEnd"/>
      <w:r>
        <w:t xml:space="preserve"> </w:t>
      </w:r>
      <w:proofErr w:type="spellStart"/>
      <w:r>
        <w:t>zusein</w:t>
      </w:r>
      <w:proofErr w:type="spellEnd"/>
      <w:r>
        <w:t xml:space="preserve"> und mit dem </w:t>
      </w:r>
      <w:proofErr w:type="spellStart"/>
      <w:r>
        <w:t>glawben</w:t>
      </w:r>
      <w:proofErr w:type="spellEnd"/>
      <w:r>
        <w:t xml:space="preserve"> / als der </w:t>
      </w:r>
      <w:proofErr w:type="spellStart"/>
      <w:r>
        <w:t>Vorgenger</w:t>
      </w:r>
      <w:proofErr w:type="spellEnd"/>
      <w:r>
        <w:t xml:space="preserve"> CHRISTUS JESUS durch not und </w:t>
      </w:r>
      <w:proofErr w:type="spellStart"/>
      <w:r>
        <w:t>tod</w:t>
      </w:r>
      <w:proofErr w:type="spellEnd"/>
      <w:r>
        <w:t xml:space="preserve"> hindurch brechen sollen / nachdem auch Jo. 5. CHRISTUS </w:t>
      </w:r>
      <w:proofErr w:type="spellStart"/>
      <w:r>
        <w:t>verheisset</w:t>
      </w:r>
      <w:proofErr w:type="spellEnd"/>
      <w:r>
        <w:t xml:space="preserve"> das sie mit dem </w:t>
      </w:r>
      <w:proofErr w:type="spellStart"/>
      <w:r>
        <w:t>glawben</w:t>
      </w:r>
      <w:proofErr w:type="spellEnd"/>
      <w:r>
        <w:t xml:space="preserve"> an in durch den </w:t>
      </w:r>
      <w:proofErr w:type="spellStart"/>
      <w:r>
        <w:t>tod</w:t>
      </w:r>
      <w:proofErr w:type="spellEnd"/>
      <w:r>
        <w:t xml:space="preserve"> zum leben hindurch dringen sollen. Mit </w:t>
      </w:r>
      <w:proofErr w:type="spellStart"/>
      <w:r>
        <w:t>rache</w:t>
      </w:r>
      <w:proofErr w:type="spellEnd"/>
      <w:r>
        <w:t xml:space="preserve"> sich </w:t>
      </w:r>
      <w:proofErr w:type="spellStart"/>
      <w:r>
        <w:t>anzeihen</w:t>
      </w:r>
      <w:proofErr w:type="spellEnd"/>
      <w:r>
        <w:t xml:space="preserve"> </w:t>
      </w:r>
      <w:proofErr w:type="spellStart"/>
      <w:r>
        <w:t>heist</w:t>
      </w:r>
      <w:proofErr w:type="spellEnd"/>
      <w:r>
        <w:t xml:space="preserve"> / Gottes </w:t>
      </w:r>
      <w:proofErr w:type="spellStart"/>
      <w:r>
        <w:t>Sone</w:t>
      </w:r>
      <w:proofErr w:type="spellEnd"/>
      <w:r>
        <w:t xml:space="preserve"> </w:t>
      </w:r>
      <w:proofErr w:type="spellStart"/>
      <w:r>
        <w:t>darumb</w:t>
      </w:r>
      <w:proofErr w:type="spellEnd"/>
      <w:r>
        <w:t xml:space="preserve"> erschienen sein das er des </w:t>
      </w:r>
      <w:proofErr w:type="spellStart"/>
      <w:r>
        <w:t>Teuffels</w:t>
      </w:r>
      <w:proofErr w:type="spellEnd"/>
      <w:r>
        <w:t xml:space="preserve"> </w:t>
      </w:r>
      <w:proofErr w:type="spellStart"/>
      <w:r>
        <w:t>werck</w:t>
      </w:r>
      <w:proofErr w:type="spellEnd"/>
      <w:r>
        <w:t xml:space="preserve"> </w:t>
      </w:r>
      <w:proofErr w:type="spellStart"/>
      <w:r>
        <w:t>zerstoere</w:t>
      </w:r>
      <w:proofErr w:type="spellEnd"/>
      <w:r>
        <w:t xml:space="preserve"> / wie 1. Jo. 3. zeuget. Sich kleiden mit </w:t>
      </w:r>
      <w:proofErr w:type="spellStart"/>
      <w:r>
        <w:t>eiver</w:t>
      </w:r>
      <w:proofErr w:type="spellEnd"/>
      <w:r>
        <w:t xml:space="preserve"> wie mit einem rock ist / CHRISTUM seine Christenheit so lieb haben und </w:t>
      </w:r>
      <w:proofErr w:type="spellStart"/>
      <w:r>
        <w:t>umb</w:t>
      </w:r>
      <w:proofErr w:type="spellEnd"/>
      <w:r>
        <w:t xml:space="preserve"> sie </w:t>
      </w:r>
      <w:proofErr w:type="spellStart"/>
      <w:r>
        <w:t>eivern</w:t>
      </w:r>
      <w:proofErr w:type="spellEnd"/>
      <w:r>
        <w:t xml:space="preserve"> das sie </w:t>
      </w:r>
      <w:proofErr w:type="spellStart"/>
      <w:r>
        <w:t>ia</w:t>
      </w:r>
      <w:proofErr w:type="spellEnd"/>
      <w:r>
        <w:t xml:space="preserve"> von </w:t>
      </w:r>
      <w:proofErr w:type="spellStart"/>
      <w:r>
        <w:t>falschenlerern</w:t>
      </w:r>
      <w:proofErr w:type="spellEnd"/>
      <w:r>
        <w:t xml:space="preserve"> nicht </w:t>
      </w:r>
      <w:proofErr w:type="spellStart"/>
      <w:r>
        <w:t>verfueret</w:t>
      </w:r>
      <w:proofErr w:type="spellEnd"/>
      <w:r>
        <w:t xml:space="preserve"> werde / das er auch sein leben dran setzt / </w:t>
      </w:r>
      <w:proofErr w:type="spellStart"/>
      <w:r>
        <w:t>auffdas</w:t>
      </w:r>
      <w:proofErr w:type="spellEnd"/>
      <w:r>
        <w:t xml:space="preserve"> sie von </w:t>
      </w:r>
      <w:proofErr w:type="spellStart"/>
      <w:r>
        <w:t>iren</w:t>
      </w:r>
      <w:proofErr w:type="spellEnd"/>
      <w:r>
        <w:t xml:space="preserve"> feinden </w:t>
      </w:r>
      <w:proofErr w:type="spellStart"/>
      <w:r>
        <w:t>erloeset</w:t>
      </w:r>
      <w:proofErr w:type="spellEnd"/>
      <w:r>
        <w:t xml:space="preserve"> </w:t>
      </w:r>
      <w:proofErr w:type="spellStart"/>
      <w:r>
        <w:t>bey</w:t>
      </w:r>
      <w:proofErr w:type="spellEnd"/>
      <w:r>
        <w:t xml:space="preserve"> Gott </w:t>
      </w:r>
      <w:proofErr w:type="spellStart"/>
      <w:r>
        <w:t>ewiglebe</w:t>
      </w:r>
      <w:proofErr w:type="spellEnd"/>
      <w:r>
        <w:t xml:space="preserve">: daher er auch Joan. 2. sprach / </w:t>
      </w:r>
      <w:proofErr w:type="spellStart"/>
      <w:r>
        <w:t>loeset</w:t>
      </w:r>
      <w:proofErr w:type="spellEnd"/>
      <w:r>
        <w:t xml:space="preserve"> </w:t>
      </w:r>
      <w:proofErr w:type="spellStart"/>
      <w:r>
        <w:t>disen</w:t>
      </w:r>
      <w:proofErr w:type="spellEnd"/>
      <w:r>
        <w:t xml:space="preserve"> Tempel </w:t>
      </w:r>
      <w:proofErr w:type="spellStart"/>
      <w:r>
        <w:t>auff</w:t>
      </w:r>
      <w:proofErr w:type="spellEnd"/>
      <w:r>
        <w:t xml:space="preserve"> / und spricht Johannes </w:t>
      </w:r>
      <w:proofErr w:type="spellStart"/>
      <w:r>
        <w:t>dis</w:t>
      </w:r>
      <w:proofErr w:type="spellEnd"/>
      <w:r>
        <w:t xml:space="preserve"> </w:t>
      </w:r>
      <w:proofErr w:type="spellStart"/>
      <w:r>
        <w:t>geschach</w:t>
      </w:r>
      <w:proofErr w:type="spellEnd"/>
      <w:r>
        <w:t xml:space="preserve"> das </w:t>
      </w:r>
      <w:proofErr w:type="spellStart"/>
      <w:r>
        <w:t>erfuellet</w:t>
      </w:r>
      <w:proofErr w:type="spellEnd"/>
      <w:r>
        <w:t xml:space="preserve"> </w:t>
      </w:r>
      <w:proofErr w:type="spellStart"/>
      <w:r>
        <w:t>wuerde</w:t>
      </w:r>
      <w:proofErr w:type="spellEnd"/>
      <w:r>
        <w:t xml:space="preserve"> / der einer </w:t>
      </w:r>
      <w:proofErr w:type="spellStart"/>
      <w:r>
        <w:t>umb</w:t>
      </w:r>
      <w:proofErr w:type="spellEnd"/>
      <w:r>
        <w:t xml:space="preserve"> dein hause </w:t>
      </w:r>
      <w:proofErr w:type="spellStart"/>
      <w:r>
        <w:t>frisset</w:t>
      </w:r>
      <w:proofErr w:type="spellEnd"/>
      <w:r>
        <w:t xml:space="preserve"> mich. Wie er aber mit </w:t>
      </w:r>
      <w:proofErr w:type="spellStart"/>
      <w:r>
        <w:t>disen</w:t>
      </w:r>
      <w:proofErr w:type="spellEnd"/>
      <w:r>
        <w:t xml:space="preserve"> </w:t>
      </w:r>
      <w:proofErr w:type="spellStart"/>
      <w:r>
        <w:t>wortten</w:t>
      </w:r>
      <w:proofErr w:type="spellEnd"/>
      <w:r>
        <w:t xml:space="preserve"> (als der seinen </w:t>
      </w:r>
      <w:proofErr w:type="spellStart"/>
      <w:r>
        <w:t>widersachern</w:t>
      </w:r>
      <w:proofErr w:type="spellEnd"/>
      <w:r>
        <w:t xml:space="preserve"> vergelten und seine feinde mit </w:t>
      </w:r>
      <w:proofErr w:type="spellStart"/>
      <w:r>
        <w:t>grim</w:t>
      </w:r>
      <w:proofErr w:type="spellEnd"/>
      <w:r>
        <w:t xml:space="preserve"> </w:t>
      </w:r>
      <w:proofErr w:type="spellStart"/>
      <w:r>
        <w:t>bezalen</w:t>
      </w:r>
      <w:proofErr w:type="spellEnd"/>
      <w:r>
        <w:t xml:space="preserve"> </w:t>
      </w:r>
      <w:proofErr w:type="spellStart"/>
      <w:r>
        <w:t>wil</w:t>
      </w:r>
      <w:proofErr w:type="spellEnd"/>
      <w:r>
        <w:t xml:space="preserve"> </w:t>
      </w:r>
      <w:proofErr w:type="spellStart"/>
      <w:r>
        <w:t>ia</w:t>
      </w:r>
      <w:proofErr w:type="spellEnd"/>
      <w:r>
        <w:t xml:space="preserve"> die </w:t>
      </w:r>
      <w:proofErr w:type="spellStart"/>
      <w:r>
        <w:t>Insueln</w:t>
      </w:r>
      <w:proofErr w:type="spellEnd"/>
      <w:r>
        <w:t xml:space="preserve"> </w:t>
      </w:r>
      <w:proofErr w:type="spellStart"/>
      <w:r>
        <w:t>wil</w:t>
      </w:r>
      <w:proofErr w:type="spellEnd"/>
      <w:r>
        <w:t xml:space="preserve"> er </w:t>
      </w:r>
      <w:proofErr w:type="spellStart"/>
      <w:r>
        <w:t>bezalen</w:t>
      </w:r>
      <w:proofErr w:type="spellEnd"/>
      <w:r>
        <w:t xml:space="preserve">) anzeiget / das CHRISTI </w:t>
      </w:r>
      <w:proofErr w:type="spellStart"/>
      <w:r>
        <w:t>zukunfft</w:t>
      </w:r>
      <w:proofErr w:type="spellEnd"/>
      <w:r>
        <w:t xml:space="preserve"> nach allen </w:t>
      </w:r>
      <w:proofErr w:type="spellStart"/>
      <w:r>
        <w:t>drewwortten</w:t>
      </w:r>
      <w:proofErr w:type="spellEnd"/>
      <w:r>
        <w:t xml:space="preserve"> Gottes alle Juden und Heiden so im nicht </w:t>
      </w:r>
      <w:proofErr w:type="spellStart"/>
      <w:r>
        <w:t>glewben</w:t>
      </w:r>
      <w:proofErr w:type="spellEnd"/>
      <w:r>
        <w:t xml:space="preserve"> straffen werde seine </w:t>
      </w:r>
      <w:proofErr w:type="spellStart"/>
      <w:r>
        <w:t>Moerder</w:t>
      </w:r>
      <w:proofErr w:type="spellEnd"/>
      <w:r>
        <w:t xml:space="preserve"> aber die Juden am </w:t>
      </w:r>
      <w:proofErr w:type="spellStart"/>
      <w:r>
        <w:t>hefftigsten</w:t>
      </w:r>
      <w:proofErr w:type="spellEnd"/>
      <w:r>
        <w:t xml:space="preserve">: sintemal durch seine </w:t>
      </w:r>
      <w:proofErr w:type="spellStart"/>
      <w:r>
        <w:t>widersacher</w:t>
      </w:r>
      <w:proofErr w:type="spellEnd"/>
      <w:r>
        <w:t xml:space="preserve"> und feinde die Juden </w:t>
      </w:r>
      <w:proofErr w:type="spellStart"/>
      <w:r>
        <w:t>furnemlich</w:t>
      </w:r>
      <w:proofErr w:type="spellEnd"/>
      <w:r>
        <w:t xml:space="preserve"> </w:t>
      </w:r>
      <w:proofErr w:type="spellStart"/>
      <w:r>
        <w:t>zuverstehen</w:t>
      </w:r>
      <w:proofErr w:type="spellEnd"/>
      <w:r>
        <w:t xml:space="preserve"> sind / durch </w:t>
      </w:r>
      <w:proofErr w:type="spellStart"/>
      <w:r>
        <w:t>Insulen</w:t>
      </w:r>
      <w:proofErr w:type="spellEnd"/>
      <w:r>
        <w:t xml:space="preserve"> aber die </w:t>
      </w:r>
      <w:proofErr w:type="spellStart"/>
      <w:r>
        <w:t>unglewbigen</w:t>
      </w:r>
      <w:proofErr w:type="spellEnd"/>
      <w:r>
        <w:t xml:space="preserve"> Heiden.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(das sein </w:t>
      </w:r>
      <w:proofErr w:type="spellStart"/>
      <w:r>
        <w:t>name</w:t>
      </w:r>
      <w:proofErr w:type="spellEnd"/>
      <w:r>
        <w:t xml:space="preserve"> </w:t>
      </w:r>
      <w:proofErr w:type="spellStart"/>
      <w:r>
        <w:t>gefurchtet</w:t>
      </w:r>
      <w:proofErr w:type="spellEnd"/>
      <w:r>
        <w:t xml:space="preserve"> werde vom </w:t>
      </w:r>
      <w:proofErr w:type="spellStart"/>
      <w:r>
        <w:t>nidergange</w:t>
      </w:r>
      <w:proofErr w:type="spellEnd"/>
      <w:r>
        <w:t xml:space="preserve"> / und sein </w:t>
      </w:r>
      <w:proofErr w:type="spellStart"/>
      <w:r>
        <w:t>herlickeit</w:t>
      </w:r>
      <w:proofErr w:type="spellEnd"/>
      <w:r>
        <w:t xml:space="preserve"> von </w:t>
      </w:r>
      <w:proofErr w:type="spellStart"/>
      <w:r>
        <w:t>auffgange</w:t>
      </w:r>
      <w:proofErr w:type="spellEnd"/>
      <w:r>
        <w:t xml:space="preserve"> der Sonnen) weissagen / das nach des </w:t>
      </w:r>
      <w:proofErr w:type="spellStart"/>
      <w:r>
        <w:t>Judenthums</w:t>
      </w:r>
      <w:proofErr w:type="spellEnd"/>
      <w:r>
        <w:t xml:space="preserve"> </w:t>
      </w:r>
      <w:proofErr w:type="spellStart"/>
      <w:r>
        <w:t>verstoerung</w:t>
      </w:r>
      <w:proofErr w:type="spellEnd"/>
      <w:r>
        <w:t xml:space="preserve"> Gottes Evangelion </w:t>
      </w:r>
      <w:proofErr w:type="spellStart"/>
      <w:r>
        <w:t>geprediget</w:t>
      </w:r>
      <w:proofErr w:type="spellEnd"/>
      <w:r>
        <w:t xml:space="preserve"> werden </w:t>
      </w:r>
      <w:proofErr w:type="spellStart"/>
      <w:r>
        <w:t>sol</w:t>
      </w:r>
      <w:proofErr w:type="spellEnd"/>
      <w:r>
        <w:t xml:space="preserve"> in aller </w:t>
      </w:r>
      <w:proofErr w:type="spellStart"/>
      <w:r>
        <w:t>welt</w:t>
      </w:r>
      <w:proofErr w:type="spellEnd"/>
      <w:r>
        <w:t xml:space="preserve"> / das </w:t>
      </w:r>
      <w:proofErr w:type="spellStart"/>
      <w:r>
        <w:t>geschach</w:t>
      </w:r>
      <w:proofErr w:type="spellEnd"/>
      <w:r>
        <w:t xml:space="preserve"> da CHRISTUS sprach </w:t>
      </w:r>
      <w:proofErr w:type="spellStart"/>
      <w:r>
        <w:t>Marci</w:t>
      </w:r>
      <w:proofErr w:type="spellEnd"/>
      <w:r>
        <w:t xml:space="preserve"> ultimo / Gehet in alle </w:t>
      </w:r>
      <w:proofErr w:type="spellStart"/>
      <w:r>
        <w:t>welt</w:t>
      </w:r>
      <w:proofErr w:type="spellEnd"/>
      <w:r>
        <w:t xml:space="preserve"> und prediget das Evangelion aller </w:t>
      </w:r>
      <w:proofErr w:type="spellStart"/>
      <w:r>
        <w:t>Creature</w:t>
      </w:r>
      <w:proofErr w:type="spellEnd"/>
      <w:r>
        <w:t xml:space="preserve">. Daraus </w:t>
      </w:r>
      <w:proofErr w:type="spellStart"/>
      <w:r>
        <w:t>wolzuverstehen</w:t>
      </w:r>
      <w:proofErr w:type="spellEnd"/>
      <w:r>
        <w:t xml:space="preserve"> das er mit </w:t>
      </w:r>
      <w:proofErr w:type="spellStart"/>
      <w:r>
        <w:t>disen</w:t>
      </w:r>
      <w:proofErr w:type="spellEnd"/>
      <w:r>
        <w:t xml:space="preserve"> </w:t>
      </w:r>
      <w:proofErr w:type="spellStart"/>
      <w:r>
        <w:t>wortten</w:t>
      </w:r>
      <w:proofErr w:type="spellEnd"/>
      <w:r>
        <w:t xml:space="preserve"> (wenn er </w:t>
      </w:r>
      <w:proofErr w:type="spellStart"/>
      <w:r>
        <w:t>komen</w:t>
      </w:r>
      <w:proofErr w:type="spellEnd"/>
      <w:r>
        <w:t xml:space="preserve"> wird als ein </w:t>
      </w:r>
      <w:proofErr w:type="spellStart"/>
      <w:r>
        <w:t>auffgehalten</w:t>
      </w:r>
      <w:proofErr w:type="spellEnd"/>
      <w:r>
        <w:t xml:space="preserve"> </w:t>
      </w:r>
      <w:proofErr w:type="spellStart"/>
      <w:r>
        <w:t>strome</w:t>
      </w:r>
      <w:proofErr w:type="spellEnd"/>
      <w:r>
        <w:t xml:space="preserve"> den des </w:t>
      </w:r>
      <w:proofErr w:type="spellStart"/>
      <w:r>
        <w:t>Hern</w:t>
      </w:r>
      <w:proofErr w:type="spellEnd"/>
      <w:r>
        <w:t xml:space="preserve"> wind treibet) weissagen wolle / ob gleich die Juden Gottes </w:t>
      </w:r>
      <w:proofErr w:type="spellStart"/>
      <w:r>
        <w:t>strome</w:t>
      </w:r>
      <w:proofErr w:type="spellEnd"/>
      <w:r>
        <w:t xml:space="preserve"> CHRISTI geist </w:t>
      </w:r>
      <w:proofErr w:type="spellStart"/>
      <w:r>
        <w:t>auffhalten</w:t>
      </w:r>
      <w:proofErr w:type="spellEnd"/>
      <w:r>
        <w:t xml:space="preserve"> werden das er nicht </w:t>
      </w:r>
      <w:proofErr w:type="spellStart"/>
      <w:r>
        <w:t>fliesse</w:t>
      </w:r>
      <w:proofErr w:type="spellEnd"/>
      <w:r>
        <w:t xml:space="preserve"> </w:t>
      </w:r>
      <w:proofErr w:type="spellStart"/>
      <w:r>
        <w:t>trencke</w:t>
      </w:r>
      <w:proofErr w:type="spellEnd"/>
      <w:r>
        <w:t xml:space="preserve"> alle </w:t>
      </w:r>
      <w:proofErr w:type="spellStart"/>
      <w:r>
        <w:t>welt</w:t>
      </w:r>
      <w:proofErr w:type="spellEnd"/>
      <w:r>
        <w:t xml:space="preserve"> erquicke mit dem Evangelio des </w:t>
      </w:r>
      <w:proofErr w:type="spellStart"/>
      <w:r>
        <w:t>lebens</w:t>
      </w:r>
      <w:proofErr w:type="spellEnd"/>
      <w:r>
        <w:t xml:space="preserve"> und endlich CHRISTUM </w:t>
      </w:r>
      <w:proofErr w:type="spellStart"/>
      <w:r>
        <w:t>toedten</w:t>
      </w:r>
      <w:proofErr w:type="spellEnd"/>
      <w:r>
        <w:t xml:space="preserve"> werden und sagen / wenn er </w:t>
      </w:r>
      <w:proofErr w:type="spellStart"/>
      <w:r>
        <w:t>ligt</w:t>
      </w:r>
      <w:proofErr w:type="spellEnd"/>
      <w:r>
        <w:t xml:space="preserve"> </w:t>
      </w:r>
      <w:proofErr w:type="spellStart"/>
      <w:r>
        <w:t>sol</w:t>
      </w:r>
      <w:proofErr w:type="spellEnd"/>
      <w:r>
        <w:t xml:space="preserve"> er nicht </w:t>
      </w:r>
      <w:proofErr w:type="spellStart"/>
      <w:r>
        <w:t>widerauffstehen</w:t>
      </w:r>
      <w:proofErr w:type="spellEnd"/>
      <w:r>
        <w:t xml:space="preserve">: dennoch werde er nach seiner </w:t>
      </w:r>
      <w:proofErr w:type="spellStart"/>
      <w:r>
        <w:t>aufferstehung</w:t>
      </w:r>
      <w:proofErr w:type="spellEnd"/>
      <w:r>
        <w:t xml:space="preserve"> und </w:t>
      </w:r>
      <w:proofErr w:type="spellStart"/>
      <w:r>
        <w:t>auffart</w:t>
      </w:r>
      <w:proofErr w:type="spellEnd"/>
      <w:r>
        <w:t xml:space="preserve"> durch seinen geist ein Reich </w:t>
      </w:r>
      <w:proofErr w:type="spellStart"/>
      <w:r>
        <w:t>uber</w:t>
      </w:r>
      <w:proofErr w:type="spellEnd"/>
      <w:r>
        <w:t xml:space="preserve"> alles </w:t>
      </w:r>
      <w:proofErr w:type="spellStart"/>
      <w:r>
        <w:t>anfahen</w:t>
      </w:r>
      <w:proofErr w:type="spellEnd"/>
      <w:r>
        <w:t xml:space="preserve"> und </w:t>
      </w:r>
      <w:proofErr w:type="spellStart"/>
      <w:r>
        <w:t>regiren</w:t>
      </w:r>
      <w:proofErr w:type="spellEnd"/>
      <w:r>
        <w:t xml:space="preserve"> mit seinem </w:t>
      </w:r>
      <w:proofErr w:type="spellStart"/>
      <w:r>
        <w:t>Wortt</w:t>
      </w:r>
      <w:proofErr w:type="spellEnd"/>
      <w:r>
        <w:t xml:space="preserve"> und Geist </w:t>
      </w:r>
      <w:proofErr w:type="spellStart"/>
      <w:r>
        <w:t>unverhindert</w:t>
      </w:r>
      <w:proofErr w:type="spellEnd"/>
      <w:r>
        <w:t xml:space="preserve"> </w:t>
      </w:r>
      <w:proofErr w:type="spellStart"/>
      <w:r>
        <w:t>biß</w:t>
      </w:r>
      <w:proofErr w:type="spellEnd"/>
      <w:r>
        <w:t xml:space="preserve"> an </w:t>
      </w:r>
      <w:proofErr w:type="spellStart"/>
      <w:r>
        <w:t>juengstentag</w:t>
      </w:r>
      <w:proofErr w:type="spellEnd"/>
      <w:r>
        <w:t xml:space="preserve"> allen </w:t>
      </w:r>
      <w:proofErr w:type="spellStart"/>
      <w:r>
        <w:t>glewbigen</w:t>
      </w:r>
      <w:proofErr w:type="spellEnd"/>
      <w:r>
        <w:t xml:space="preserve"> zur ewigen </w:t>
      </w:r>
      <w:proofErr w:type="spellStart"/>
      <w:r>
        <w:t>selickeit</w:t>
      </w:r>
      <w:proofErr w:type="spellEnd"/>
      <w:r>
        <w:t xml:space="preserve"> und allen </w:t>
      </w:r>
      <w:proofErr w:type="spellStart"/>
      <w:r>
        <w:t>unglewbigen</w:t>
      </w:r>
      <w:proofErr w:type="spellEnd"/>
      <w:r>
        <w:t xml:space="preserve"> zum ewigen </w:t>
      </w:r>
      <w:proofErr w:type="spellStart"/>
      <w:r>
        <w:t>verdamnis</w:t>
      </w:r>
      <w:proofErr w:type="spellEnd"/>
      <w:r>
        <w:t xml:space="preserve">. So </w:t>
      </w:r>
      <w:proofErr w:type="spellStart"/>
      <w:r>
        <w:t>wil</w:t>
      </w:r>
      <w:proofErr w:type="spellEnd"/>
      <w:r>
        <w:t xml:space="preserve"> er mit allen </w:t>
      </w:r>
      <w:proofErr w:type="spellStart"/>
      <w:r>
        <w:t>disen</w:t>
      </w:r>
      <w:proofErr w:type="spellEnd"/>
      <w:r>
        <w:t xml:space="preserve"> </w:t>
      </w:r>
      <w:proofErr w:type="spellStart"/>
      <w:r>
        <w:t>wortten</w:t>
      </w:r>
      <w:proofErr w:type="spellEnd"/>
      <w:r>
        <w:t xml:space="preserve"> (</w:t>
      </w:r>
      <w:proofErr w:type="spellStart"/>
      <w:r>
        <w:t>solchs</w:t>
      </w:r>
      <w:proofErr w:type="spellEnd"/>
      <w:r>
        <w:t xml:space="preserve"> </w:t>
      </w:r>
      <w:proofErr w:type="spellStart"/>
      <w:r>
        <w:t>sihet</w:t>
      </w:r>
      <w:proofErr w:type="spellEnd"/>
      <w:r>
        <w:t xml:space="preserve"> der </w:t>
      </w:r>
      <w:proofErr w:type="spellStart"/>
      <w:r>
        <w:t>herr</w:t>
      </w:r>
      <w:proofErr w:type="spellEnd"/>
      <w:r>
        <w:t xml:space="preserve"> und </w:t>
      </w:r>
      <w:proofErr w:type="spellStart"/>
      <w:r>
        <w:t>gefellet</w:t>
      </w:r>
      <w:proofErr w:type="spellEnd"/>
      <w:r>
        <w:t xml:space="preserve"> im </w:t>
      </w:r>
      <w:proofErr w:type="spellStart"/>
      <w:r>
        <w:t>ubel</w:t>
      </w:r>
      <w:proofErr w:type="spellEnd"/>
      <w:r>
        <w:t xml:space="preserve"> das niemand sie vertritt. </w:t>
      </w:r>
      <w:proofErr w:type="spellStart"/>
      <w:r>
        <w:t>Darumb</w:t>
      </w:r>
      <w:proofErr w:type="spellEnd"/>
      <w:r>
        <w:t xml:space="preserve"> </w:t>
      </w:r>
      <w:proofErr w:type="spellStart"/>
      <w:r>
        <w:t>hilfft</w:t>
      </w:r>
      <w:proofErr w:type="spellEnd"/>
      <w:r>
        <w:t xml:space="preserve"> er im </w:t>
      </w:r>
      <w:proofErr w:type="spellStart"/>
      <w:r>
        <w:t>selbs</w:t>
      </w:r>
      <w:proofErr w:type="spellEnd"/>
      <w:r>
        <w:t xml:space="preserve"> mit seinem arm und seine </w:t>
      </w:r>
      <w:proofErr w:type="spellStart"/>
      <w:r>
        <w:t>gerechtickeit</w:t>
      </w:r>
      <w:proofErr w:type="spellEnd"/>
      <w:r>
        <w:t xml:space="preserve"> </w:t>
      </w:r>
      <w:proofErr w:type="spellStart"/>
      <w:r>
        <w:t>erhelt</w:t>
      </w:r>
      <w:proofErr w:type="spellEnd"/>
      <w:r>
        <w:t xml:space="preserve"> in / denn er zeucht </w:t>
      </w:r>
      <w:proofErr w:type="spellStart"/>
      <w:r>
        <w:t>gerechtickeit</w:t>
      </w:r>
      <w:proofErr w:type="spellEnd"/>
      <w:r>
        <w:t xml:space="preserve"> an wie ein </w:t>
      </w:r>
      <w:proofErr w:type="spellStart"/>
      <w:r>
        <w:t>pantzer</w:t>
      </w:r>
      <w:proofErr w:type="spellEnd"/>
      <w:r>
        <w:t xml:space="preserve"> / und setzt einen </w:t>
      </w:r>
      <w:proofErr w:type="spellStart"/>
      <w:r>
        <w:t>helm</w:t>
      </w:r>
      <w:proofErr w:type="spellEnd"/>
      <w:r>
        <w:t xml:space="preserve"> des </w:t>
      </w:r>
      <w:proofErr w:type="spellStart"/>
      <w:r>
        <w:t>heils</w:t>
      </w:r>
      <w:proofErr w:type="spellEnd"/>
      <w:r>
        <w:t xml:space="preserve"> </w:t>
      </w:r>
      <w:proofErr w:type="spellStart"/>
      <w:r>
        <w:t>auff</w:t>
      </w:r>
      <w:proofErr w:type="spellEnd"/>
      <w:r>
        <w:t xml:space="preserve"> sein </w:t>
      </w:r>
      <w:proofErr w:type="spellStart"/>
      <w:r>
        <w:t>heupt</w:t>
      </w:r>
      <w:proofErr w:type="spellEnd"/>
      <w:r>
        <w:t xml:space="preserve"> und zeucht sich an zur </w:t>
      </w:r>
      <w:proofErr w:type="spellStart"/>
      <w:r>
        <w:t>rache</w:t>
      </w:r>
      <w:proofErr w:type="spellEnd"/>
      <w:r>
        <w:t xml:space="preserve"> / und kleidet sich mit </w:t>
      </w:r>
      <w:proofErr w:type="spellStart"/>
      <w:r>
        <w:t>eiver</w:t>
      </w:r>
      <w:proofErr w:type="spellEnd"/>
      <w:r>
        <w:t xml:space="preserve"> wie mit </w:t>
      </w:r>
      <w:proofErr w:type="spellStart"/>
      <w:r>
        <w:t>eim</w:t>
      </w:r>
      <w:proofErr w:type="spellEnd"/>
      <w:r>
        <w:t xml:space="preserve"> rock / als der seinen </w:t>
      </w:r>
      <w:proofErr w:type="spellStart"/>
      <w:r>
        <w:t>widersachern</w:t>
      </w:r>
      <w:proofErr w:type="spellEnd"/>
      <w:r>
        <w:t xml:space="preserve"> vergelten und seine feinde </w:t>
      </w:r>
      <w:proofErr w:type="spellStart"/>
      <w:r>
        <w:t>bezalen</w:t>
      </w:r>
      <w:proofErr w:type="spellEnd"/>
      <w:r>
        <w:t xml:space="preserve"> </w:t>
      </w:r>
      <w:proofErr w:type="spellStart"/>
      <w:r>
        <w:t>wil</w:t>
      </w:r>
      <w:proofErr w:type="spellEnd"/>
      <w:r>
        <w:t xml:space="preserve"> </w:t>
      </w:r>
      <w:proofErr w:type="spellStart"/>
      <w:r>
        <w:t>ia</w:t>
      </w:r>
      <w:proofErr w:type="spellEnd"/>
      <w:r>
        <w:t xml:space="preserve"> die </w:t>
      </w:r>
      <w:proofErr w:type="spellStart"/>
      <w:r>
        <w:t>Insulen</w:t>
      </w:r>
      <w:proofErr w:type="spellEnd"/>
      <w:r>
        <w:t xml:space="preserve"> </w:t>
      </w:r>
      <w:proofErr w:type="spellStart"/>
      <w:r>
        <w:t>wil</w:t>
      </w:r>
      <w:proofErr w:type="spellEnd"/>
      <w:r>
        <w:t xml:space="preserve"> er </w:t>
      </w:r>
      <w:proofErr w:type="spellStart"/>
      <w:r>
        <w:t>bezalen</w:t>
      </w:r>
      <w:proofErr w:type="spellEnd"/>
      <w:r>
        <w:t xml:space="preserve"> / das des </w:t>
      </w:r>
      <w:proofErr w:type="spellStart"/>
      <w:r>
        <w:t>Hern</w:t>
      </w:r>
      <w:proofErr w:type="spellEnd"/>
      <w:r>
        <w:t xml:space="preserve"> </w:t>
      </w:r>
      <w:proofErr w:type="spellStart"/>
      <w:r>
        <w:t>name</w:t>
      </w:r>
      <w:proofErr w:type="spellEnd"/>
      <w:r>
        <w:t xml:space="preserve"> </w:t>
      </w:r>
      <w:proofErr w:type="spellStart"/>
      <w:r>
        <w:t>gefurchtet</w:t>
      </w:r>
      <w:proofErr w:type="spellEnd"/>
      <w:r>
        <w:t xml:space="preserve"> werde vom </w:t>
      </w:r>
      <w:proofErr w:type="spellStart"/>
      <w:r>
        <w:t>nidergang</w:t>
      </w:r>
      <w:proofErr w:type="spellEnd"/>
      <w:r>
        <w:t xml:space="preserve"> und sein </w:t>
      </w:r>
      <w:proofErr w:type="spellStart"/>
      <w:r>
        <w:t>herlickeit</w:t>
      </w:r>
      <w:proofErr w:type="spellEnd"/>
      <w:r>
        <w:t xml:space="preserve"> vom </w:t>
      </w:r>
      <w:proofErr w:type="spellStart"/>
      <w:r>
        <w:t>auffgange</w:t>
      </w:r>
      <w:proofErr w:type="spellEnd"/>
      <w:r>
        <w:t xml:space="preserve"> der Sonnen / wenn er </w:t>
      </w:r>
      <w:proofErr w:type="spellStart"/>
      <w:r>
        <w:t>komen</w:t>
      </w:r>
      <w:proofErr w:type="spellEnd"/>
      <w:r>
        <w:t xml:space="preserve"> wird als ein </w:t>
      </w:r>
      <w:proofErr w:type="spellStart"/>
      <w:r>
        <w:t>auffgehalten</w:t>
      </w:r>
      <w:proofErr w:type="spellEnd"/>
      <w:r>
        <w:t xml:space="preserve"> </w:t>
      </w:r>
      <w:proofErr w:type="spellStart"/>
      <w:r>
        <w:t>strome</w:t>
      </w:r>
      <w:proofErr w:type="spellEnd"/>
      <w:r>
        <w:t xml:space="preserve"> den des </w:t>
      </w:r>
      <w:proofErr w:type="spellStart"/>
      <w:r>
        <w:t>Hern</w:t>
      </w:r>
      <w:proofErr w:type="spellEnd"/>
      <w:r>
        <w:t xml:space="preserve"> wind treibet) von der </w:t>
      </w:r>
      <w:proofErr w:type="spellStart"/>
      <w:r>
        <w:t>ursache</w:t>
      </w:r>
      <w:proofErr w:type="spellEnd"/>
      <w:r>
        <w:t xml:space="preserve"> CHRISTI </w:t>
      </w:r>
      <w:proofErr w:type="spellStart"/>
      <w:r>
        <w:t>zukunfft</w:t>
      </w:r>
      <w:proofErr w:type="spellEnd"/>
      <w:r>
        <w:t xml:space="preserve"> / von CHRISTI </w:t>
      </w:r>
      <w:proofErr w:type="spellStart"/>
      <w:r>
        <w:t>ruestunge</w:t>
      </w:r>
      <w:proofErr w:type="spellEnd"/>
      <w:r>
        <w:t xml:space="preserve"> wider seine feinde / von seinem Reich </w:t>
      </w:r>
      <w:proofErr w:type="spellStart"/>
      <w:r>
        <w:t>uber</w:t>
      </w:r>
      <w:proofErr w:type="spellEnd"/>
      <w:r>
        <w:t xml:space="preserve"> alles / anzeigen das CHRISTI Reich nicht weltlich sondern geistlich sein werde / </w:t>
      </w:r>
      <w:proofErr w:type="spellStart"/>
      <w:r>
        <w:t>nemlich</w:t>
      </w:r>
      <w:proofErr w:type="spellEnd"/>
      <w:r>
        <w:t xml:space="preserve"> das er mit seinem </w:t>
      </w:r>
      <w:proofErr w:type="spellStart"/>
      <w:r>
        <w:t>Wortt</w:t>
      </w:r>
      <w:proofErr w:type="spellEnd"/>
      <w:r>
        <w:t xml:space="preserve"> und Geist </w:t>
      </w:r>
      <w:proofErr w:type="spellStart"/>
      <w:r>
        <w:t>wolgeruest</w:t>
      </w:r>
      <w:proofErr w:type="spellEnd"/>
      <w:r>
        <w:t xml:space="preserve"> </w:t>
      </w:r>
      <w:proofErr w:type="spellStart"/>
      <w:r>
        <w:t>streitten</w:t>
      </w:r>
      <w:proofErr w:type="spellEnd"/>
      <w:r>
        <w:t xml:space="preserve"> werde </w:t>
      </w:r>
      <w:proofErr w:type="spellStart"/>
      <w:r>
        <w:t>fur</w:t>
      </w:r>
      <w:proofErr w:type="spellEnd"/>
      <w:r>
        <w:t xml:space="preserve"> seine Christenheit aus Juden und Heiden </w:t>
      </w:r>
      <w:proofErr w:type="spellStart"/>
      <w:r>
        <w:t>versamlet</w:t>
      </w:r>
      <w:proofErr w:type="spellEnd"/>
      <w:r>
        <w:t xml:space="preserve"> wider alle </w:t>
      </w:r>
      <w:proofErr w:type="spellStart"/>
      <w:r>
        <w:t>Teuffel</w:t>
      </w:r>
      <w:proofErr w:type="spellEnd"/>
      <w:r>
        <w:t xml:space="preserve"> und geistliche </w:t>
      </w:r>
      <w:proofErr w:type="spellStart"/>
      <w:r>
        <w:t>schelcke</w:t>
      </w:r>
      <w:proofErr w:type="spellEnd"/>
      <w:r>
        <w:t xml:space="preserve"> / die </w:t>
      </w:r>
      <w:proofErr w:type="spellStart"/>
      <w:r>
        <w:t>glewbigen</w:t>
      </w:r>
      <w:proofErr w:type="spellEnd"/>
      <w:r>
        <w:t xml:space="preserve"> </w:t>
      </w:r>
      <w:proofErr w:type="spellStart"/>
      <w:r>
        <w:t>zuerloesen</w:t>
      </w:r>
      <w:proofErr w:type="spellEnd"/>
      <w:r>
        <w:t xml:space="preserve"> und die </w:t>
      </w:r>
      <w:proofErr w:type="spellStart"/>
      <w:r>
        <w:t>unglewbigen</w:t>
      </w:r>
      <w:proofErr w:type="spellEnd"/>
      <w:r>
        <w:t xml:space="preserve"> </w:t>
      </w:r>
      <w:proofErr w:type="spellStart"/>
      <w:r>
        <w:t>zuverdammen</w:t>
      </w:r>
      <w:proofErr w:type="spellEnd"/>
      <w:r>
        <w:t xml:space="preserve"> nach dem urteil CHRISTI Matth. 25. Nu </w:t>
      </w:r>
    </w:p>
    <w:p w14:paraId="105D109B" w14:textId="77777777" w:rsidR="000D0D7A" w:rsidRDefault="000D0D7A" w:rsidP="000D0D7A">
      <w:pPr>
        <w:pStyle w:val="berschrift3"/>
      </w:pPr>
      <w:r>
        <w:t xml:space="preserve">Wie und wem der </w:t>
      </w:r>
      <w:proofErr w:type="spellStart"/>
      <w:r>
        <w:t>ERLOESER</w:t>
      </w:r>
      <w:proofErr w:type="spellEnd"/>
      <w:r>
        <w:t xml:space="preserve"> aus Zion </w:t>
      </w:r>
      <w:proofErr w:type="spellStart"/>
      <w:r>
        <w:t>komen</w:t>
      </w:r>
      <w:proofErr w:type="spellEnd"/>
      <w:r>
        <w:t xml:space="preserve"> ist.</w:t>
      </w:r>
    </w:p>
    <w:p w14:paraId="5D52C3B4" w14:textId="77777777" w:rsidR="000D0D7A" w:rsidRDefault="000D0D7A" w:rsidP="000D0D7A">
      <w:pPr>
        <w:pStyle w:val="StandardWeb"/>
      </w:pPr>
      <w:r>
        <w:t xml:space="preserve">Sage mir aber zuvor / </w:t>
      </w:r>
      <w:proofErr w:type="spellStart"/>
      <w:r>
        <w:t>warumb</w:t>
      </w:r>
      <w:proofErr w:type="spellEnd"/>
      <w:r>
        <w:t xml:space="preserve"> </w:t>
      </w:r>
      <w:proofErr w:type="spellStart"/>
      <w:r>
        <w:t>erzelet</w:t>
      </w:r>
      <w:proofErr w:type="spellEnd"/>
      <w:r>
        <w:t xml:space="preserve"> Jesaias </w:t>
      </w:r>
      <w:proofErr w:type="spellStart"/>
      <w:r>
        <w:t>ursache</w:t>
      </w:r>
      <w:proofErr w:type="spellEnd"/>
      <w:r>
        <w:t xml:space="preserve"> seiner </w:t>
      </w:r>
      <w:proofErr w:type="spellStart"/>
      <w:r>
        <w:t>weissagunge</w:t>
      </w:r>
      <w:proofErr w:type="spellEnd"/>
      <w:r>
        <w:t xml:space="preserve"> von CHRISTO und spricht: denn den zu Zion wird ein </w:t>
      </w:r>
      <w:proofErr w:type="spellStart"/>
      <w:r>
        <w:t>ERLOESER</w:t>
      </w:r>
      <w:proofErr w:type="spellEnd"/>
      <w:r>
        <w:t xml:space="preserve"> </w:t>
      </w:r>
      <w:proofErr w:type="spellStart"/>
      <w:r>
        <w:t>komen</w:t>
      </w:r>
      <w:proofErr w:type="spellEnd"/>
      <w:r>
        <w:t xml:space="preserve"> und denen die sich von </w:t>
      </w:r>
      <w:proofErr w:type="spellStart"/>
      <w:r>
        <w:t>suenden</w:t>
      </w:r>
      <w:proofErr w:type="spellEnd"/>
      <w:r>
        <w:t xml:space="preserve"> </w:t>
      </w:r>
      <w:proofErr w:type="spellStart"/>
      <w:r>
        <w:t>bekeren</w:t>
      </w:r>
      <w:proofErr w:type="spellEnd"/>
      <w:r>
        <w:t xml:space="preserve"> in Jacob: S. Paulus </w:t>
      </w:r>
      <w:proofErr w:type="spellStart"/>
      <w:r>
        <w:t>leret</w:t>
      </w:r>
      <w:proofErr w:type="spellEnd"/>
      <w:r>
        <w:t xml:space="preserve"> </w:t>
      </w:r>
      <w:proofErr w:type="spellStart"/>
      <w:r>
        <w:t>disen</w:t>
      </w:r>
      <w:proofErr w:type="spellEnd"/>
      <w:r>
        <w:t xml:space="preserve"> Spruche meisterlich verstehen und brauchen Ro. 11. wider die Heiden so die Juden verdammen und spricht / die Juden seien verblendet bis die </w:t>
      </w:r>
      <w:proofErr w:type="spellStart"/>
      <w:r>
        <w:t>fuelle</w:t>
      </w:r>
      <w:proofErr w:type="spellEnd"/>
      <w:r>
        <w:t xml:space="preserve"> der Heiden </w:t>
      </w:r>
      <w:proofErr w:type="spellStart"/>
      <w:r>
        <w:t>eingangen</w:t>
      </w:r>
      <w:proofErr w:type="spellEnd"/>
      <w:r>
        <w:t xml:space="preserve"> </w:t>
      </w:r>
      <w:proofErr w:type="spellStart"/>
      <w:r>
        <w:t>seie</w:t>
      </w:r>
      <w:proofErr w:type="spellEnd"/>
      <w:r>
        <w:t xml:space="preserve"> / denn denen zu Zion werde ein </w:t>
      </w:r>
      <w:proofErr w:type="spellStart"/>
      <w:r>
        <w:t>ERLOESER</w:t>
      </w:r>
      <w:proofErr w:type="spellEnd"/>
      <w:r>
        <w:t xml:space="preserve"> </w:t>
      </w:r>
      <w:proofErr w:type="spellStart"/>
      <w:r>
        <w:t>komen</w:t>
      </w:r>
      <w:proofErr w:type="spellEnd"/>
      <w:r>
        <w:t xml:space="preserve"> denen die sich </w:t>
      </w:r>
      <w:proofErr w:type="spellStart"/>
      <w:r>
        <w:t>bekeren</w:t>
      </w:r>
      <w:proofErr w:type="spellEnd"/>
      <w:r>
        <w:t xml:space="preserve"> von </w:t>
      </w:r>
      <w:proofErr w:type="spellStart"/>
      <w:r>
        <w:t>iren</w:t>
      </w:r>
      <w:proofErr w:type="spellEnd"/>
      <w:r>
        <w:t xml:space="preserve"> </w:t>
      </w:r>
      <w:proofErr w:type="spellStart"/>
      <w:r>
        <w:t>suenden</w:t>
      </w:r>
      <w:proofErr w:type="spellEnd"/>
      <w:r>
        <w:t xml:space="preserve">. Niemand las sich irren das Paulus aus dem griechischen seine </w:t>
      </w:r>
      <w:proofErr w:type="spellStart"/>
      <w:r>
        <w:t>wortt</w:t>
      </w:r>
      <w:proofErr w:type="spellEnd"/>
      <w:r>
        <w:t xml:space="preserve"> </w:t>
      </w:r>
      <w:proofErr w:type="spellStart"/>
      <w:r>
        <w:t>nimpt</w:t>
      </w:r>
      <w:proofErr w:type="spellEnd"/>
      <w:r>
        <w:t xml:space="preserve"> die nicht </w:t>
      </w:r>
      <w:proofErr w:type="spellStart"/>
      <w:r>
        <w:t>lautten</w:t>
      </w:r>
      <w:proofErr w:type="spellEnd"/>
      <w:r>
        <w:t xml:space="preserve"> wie Jesaias im </w:t>
      </w:r>
      <w:proofErr w:type="spellStart"/>
      <w:r>
        <w:t>Ebreischen</w:t>
      </w:r>
      <w:proofErr w:type="spellEnd"/>
      <w:r>
        <w:t xml:space="preserve"> redet: denn beide Jesaias und Paulus haben einen sinne / </w:t>
      </w:r>
      <w:proofErr w:type="spellStart"/>
      <w:r>
        <w:t>nemlich</w:t>
      </w:r>
      <w:proofErr w:type="spellEnd"/>
      <w:r>
        <w:t xml:space="preserve"> das die Juden so CHRISTUM verfolget haben seien nicht alle so </w:t>
      </w:r>
      <w:proofErr w:type="spellStart"/>
      <w:r>
        <w:t>verworffen</w:t>
      </w:r>
      <w:proofErr w:type="spellEnd"/>
      <w:r>
        <w:t xml:space="preserve"> als die Heiden meinen / sondern wie die </w:t>
      </w:r>
      <w:proofErr w:type="spellStart"/>
      <w:r>
        <w:t>glewbigen</w:t>
      </w:r>
      <w:proofErr w:type="spellEnd"/>
      <w:r>
        <w:t xml:space="preserve"> Heiden </w:t>
      </w:r>
      <w:proofErr w:type="spellStart"/>
      <w:r>
        <w:t>verdampt</w:t>
      </w:r>
      <w:proofErr w:type="spellEnd"/>
      <w:r>
        <w:t xml:space="preserve"> werden sollen wenn sie vom </w:t>
      </w:r>
      <w:proofErr w:type="spellStart"/>
      <w:r>
        <w:t>glawben</w:t>
      </w:r>
      <w:proofErr w:type="spellEnd"/>
      <w:r>
        <w:t xml:space="preserve"> abfallen wie die Juden / also werden die Juden so CHRISTUM verleugnen selig werden so bald sie </w:t>
      </w:r>
      <w:proofErr w:type="spellStart"/>
      <w:r>
        <w:t>buessen</w:t>
      </w:r>
      <w:proofErr w:type="spellEnd"/>
      <w:r>
        <w:t xml:space="preserve"> und </w:t>
      </w:r>
      <w:proofErr w:type="spellStart"/>
      <w:r>
        <w:t>glewben</w:t>
      </w:r>
      <w:proofErr w:type="spellEnd"/>
      <w:r>
        <w:t xml:space="preserve"> an CHRISTUM wie die Heiden / </w:t>
      </w:r>
      <w:proofErr w:type="spellStart"/>
      <w:r>
        <w:t>ursache</w:t>
      </w:r>
      <w:proofErr w:type="spellEnd"/>
      <w:r>
        <w:t xml:space="preserve"> / Gottes gaben und </w:t>
      </w:r>
      <w:proofErr w:type="spellStart"/>
      <w:r>
        <w:t>beruffung</w:t>
      </w:r>
      <w:proofErr w:type="spellEnd"/>
      <w:r>
        <w:t xml:space="preserve"> </w:t>
      </w:r>
      <w:proofErr w:type="spellStart"/>
      <w:r>
        <w:t>konnen</w:t>
      </w:r>
      <w:proofErr w:type="spellEnd"/>
      <w:r>
        <w:t xml:space="preserve"> in nicht </w:t>
      </w:r>
      <w:proofErr w:type="spellStart"/>
      <w:r>
        <w:t>gerewen</w:t>
      </w:r>
      <w:proofErr w:type="spellEnd"/>
      <w:r>
        <w:t xml:space="preserve"> / das ist / weil Gott spricht / In deinem Samen sollen alle </w:t>
      </w:r>
      <w:proofErr w:type="spellStart"/>
      <w:r>
        <w:t>voelcker</w:t>
      </w:r>
      <w:proofErr w:type="spellEnd"/>
      <w:r>
        <w:t xml:space="preserve"> </w:t>
      </w:r>
      <w:proofErr w:type="spellStart"/>
      <w:r>
        <w:t>auff</w:t>
      </w:r>
      <w:proofErr w:type="spellEnd"/>
      <w:r>
        <w:t xml:space="preserve"> Erden </w:t>
      </w:r>
      <w:proofErr w:type="spellStart"/>
      <w:r>
        <w:t>gesegent</w:t>
      </w:r>
      <w:proofErr w:type="spellEnd"/>
      <w:r>
        <w:t xml:space="preserve"> werden und hie </w:t>
      </w:r>
      <w:proofErr w:type="spellStart"/>
      <w:r>
        <w:t>dene</w:t>
      </w:r>
      <w:proofErr w:type="spellEnd"/>
      <w:r>
        <w:t xml:space="preserve"> zu Zion wird ein </w:t>
      </w:r>
      <w:proofErr w:type="spellStart"/>
      <w:r>
        <w:t>ERLOESER</w:t>
      </w:r>
      <w:proofErr w:type="spellEnd"/>
      <w:r>
        <w:t xml:space="preserve"> </w:t>
      </w:r>
      <w:proofErr w:type="spellStart"/>
      <w:r>
        <w:t>komen</w:t>
      </w:r>
      <w:proofErr w:type="spellEnd"/>
      <w:r>
        <w:t xml:space="preserve"> / so stehet der </w:t>
      </w:r>
      <w:proofErr w:type="spellStart"/>
      <w:r>
        <w:t>Himel</w:t>
      </w:r>
      <w:proofErr w:type="spellEnd"/>
      <w:r>
        <w:t xml:space="preserve"> allezeit offen bis an </w:t>
      </w:r>
      <w:proofErr w:type="spellStart"/>
      <w:r>
        <w:t>juengstentag</w:t>
      </w:r>
      <w:proofErr w:type="spellEnd"/>
      <w:r>
        <w:t xml:space="preserve"> allen Juden und Heiden die </w:t>
      </w:r>
      <w:proofErr w:type="spellStart"/>
      <w:r>
        <w:t>buessen</w:t>
      </w:r>
      <w:proofErr w:type="spellEnd"/>
      <w:r>
        <w:t xml:space="preserve"> und </w:t>
      </w:r>
      <w:proofErr w:type="spellStart"/>
      <w:r>
        <w:t>glewben</w:t>
      </w:r>
      <w:proofErr w:type="spellEnd"/>
      <w:r>
        <w:t xml:space="preserve"> / und wird Gottes </w:t>
      </w:r>
      <w:proofErr w:type="spellStart"/>
      <w:r>
        <w:t>warheit</w:t>
      </w:r>
      <w:proofErr w:type="spellEnd"/>
      <w:r>
        <w:t xml:space="preserve"> nicht zur </w:t>
      </w:r>
      <w:proofErr w:type="spellStart"/>
      <w:r>
        <w:t>luegen</w:t>
      </w:r>
      <w:proofErr w:type="spellEnd"/>
      <w:r>
        <w:t xml:space="preserve"> unser </w:t>
      </w:r>
      <w:proofErr w:type="spellStart"/>
      <w:r>
        <w:t>schwacheit</w:t>
      </w:r>
      <w:proofErr w:type="spellEnd"/>
      <w:r>
        <w:t xml:space="preserve"> halben und seine </w:t>
      </w:r>
      <w:proofErr w:type="spellStart"/>
      <w:r>
        <w:t>verheissung</w:t>
      </w:r>
      <w:proofErr w:type="spellEnd"/>
      <w:r>
        <w:t xml:space="preserve"> nicht </w:t>
      </w:r>
      <w:proofErr w:type="spellStart"/>
      <w:r>
        <w:t>auffgehoben</w:t>
      </w:r>
      <w:proofErr w:type="spellEnd"/>
      <w:r>
        <w:t xml:space="preserve"> so wir die </w:t>
      </w:r>
      <w:proofErr w:type="spellStart"/>
      <w:r>
        <w:t>suend</w:t>
      </w:r>
      <w:proofErr w:type="spellEnd"/>
      <w:r>
        <w:t xml:space="preserve"> erkennen und </w:t>
      </w:r>
      <w:proofErr w:type="spellStart"/>
      <w:r>
        <w:t>glewben</w:t>
      </w:r>
      <w:proofErr w:type="spellEnd"/>
      <w:r>
        <w:t xml:space="preserve"> als </w:t>
      </w:r>
      <w:proofErr w:type="spellStart"/>
      <w:r>
        <w:t>Psal</w:t>
      </w:r>
      <w:proofErr w:type="spellEnd"/>
      <w:r>
        <w:t xml:space="preserve">. 103. klinget. Durch den </w:t>
      </w:r>
      <w:proofErr w:type="spellStart"/>
      <w:r>
        <w:t>ERLOESER</w:t>
      </w:r>
      <w:proofErr w:type="spellEnd"/>
      <w:r>
        <w:t xml:space="preserve"> so den zu Zion </w:t>
      </w:r>
      <w:proofErr w:type="spellStart"/>
      <w:r>
        <w:t>komen</w:t>
      </w:r>
      <w:proofErr w:type="spellEnd"/>
      <w:r>
        <w:t xml:space="preserve"> wird verstehe CHRISTUM von welchem der Engel Matth. 1. Er wird sein </w:t>
      </w:r>
      <w:proofErr w:type="spellStart"/>
      <w:r>
        <w:t>volck</w:t>
      </w:r>
      <w:proofErr w:type="spellEnd"/>
      <w:r>
        <w:t xml:space="preserve"> </w:t>
      </w:r>
      <w:proofErr w:type="spellStart"/>
      <w:r>
        <w:t>erloesen</w:t>
      </w:r>
      <w:proofErr w:type="spellEnd"/>
      <w:r>
        <w:t xml:space="preserve"> von </w:t>
      </w:r>
      <w:proofErr w:type="spellStart"/>
      <w:r>
        <w:t>iren</w:t>
      </w:r>
      <w:proofErr w:type="spellEnd"/>
      <w:r>
        <w:t xml:space="preserve"> </w:t>
      </w:r>
      <w:proofErr w:type="spellStart"/>
      <w:r>
        <w:t>suenden</w:t>
      </w:r>
      <w:proofErr w:type="spellEnd"/>
      <w:r>
        <w:t xml:space="preserve">.. Mit </w:t>
      </w:r>
      <w:proofErr w:type="spellStart"/>
      <w:r>
        <w:t>disen</w:t>
      </w:r>
      <w:proofErr w:type="spellEnd"/>
      <w:r>
        <w:t xml:space="preserve"> </w:t>
      </w:r>
      <w:proofErr w:type="spellStart"/>
      <w:r>
        <w:t>wortten</w:t>
      </w:r>
      <w:proofErr w:type="spellEnd"/>
      <w:r>
        <w:t xml:space="preserve"> (denen die sich </w:t>
      </w:r>
      <w:proofErr w:type="spellStart"/>
      <w:r>
        <w:t>bekeren</w:t>
      </w:r>
      <w:proofErr w:type="spellEnd"/>
      <w:r>
        <w:t xml:space="preserve"> von </w:t>
      </w:r>
      <w:proofErr w:type="spellStart"/>
      <w:r>
        <w:t>iren</w:t>
      </w:r>
      <w:proofErr w:type="spellEnd"/>
      <w:r>
        <w:t xml:space="preserve"> </w:t>
      </w:r>
      <w:proofErr w:type="spellStart"/>
      <w:r>
        <w:t>suenden</w:t>
      </w:r>
      <w:proofErr w:type="spellEnd"/>
      <w:r>
        <w:t xml:space="preserve"> in Jacob) zeiget er an das CHRISTUS sein Evangelion den </w:t>
      </w:r>
      <w:proofErr w:type="spellStart"/>
      <w:r>
        <w:t>buessern</w:t>
      </w:r>
      <w:proofErr w:type="spellEnd"/>
      <w:r>
        <w:t xml:space="preserve"> alleine </w:t>
      </w:r>
      <w:proofErr w:type="spellStart"/>
      <w:r>
        <w:t>preidge</w:t>
      </w:r>
      <w:proofErr w:type="spellEnd"/>
      <w:r>
        <w:t xml:space="preserve"> und das es die </w:t>
      </w:r>
      <w:proofErr w:type="spellStart"/>
      <w:r>
        <w:t>unbußferttigen</w:t>
      </w:r>
      <w:proofErr w:type="spellEnd"/>
      <w:r>
        <w:t xml:space="preserve"> nichts angehe: wie er </w:t>
      </w:r>
      <w:proofErr w:type="spellStart"/>
      <w:r>
        <w:t>selbs</w:t>
      </w:r>
      <w:proofErr w:type="spellEnd"/>
      <w:r>
        <w:t xml:space="preserve"> Matth. 9. spricht / des </w:t>
      </w:r>
      <w:proofErr w:type="spellStart"/>
      <w:r>
        <w:t>menschen</w:t>
      </w:r>
      <w:proofErr w:type="spellEnd"/>
      <w:r>
        <w:t xml:space="preserve"> </w:t>
      </w:r>
      <w:proofErr w:type="spellStart"/>
      <w:r>
        <w:t>Sone</w:t>
      </w:r>
      <w:proofErr w:type="spellEnd"/>
      <w:r>
        <w:t xml:space="preserve"> ist </w:t>
      </w:r>
      <w:proofErr w:type="spellStart"/>
      <w:r>
        <w:t>komen</w:t>
      </w:r>
      <w:proofErr w:type="spellEnd"/>
      <w:r>
        <w:t xml:space="preserve"> die </w:t>
      </w:r>
      <w:proofErr w:type="spellStart"/>
      <w:r>
        <w:t>suender</w:t>
      </w:r>
      <w:proofErr w:type="spellEnd"/>
      <w:r>
        <w:t xml:space="preserve"> zur </w:t>
      </w:r>
      <w:proofErr w:type="spellStart"/>
      <w:r>
        <w:t>busse</w:t>
      </w:r>
      <w:proofErr w:type="spellEnd"/>
      <w:r>
        <w:t xml:space="preserve"> </w:t>
      </w:r>
      <w:proofErr w:type="spellStart"/>
      <w:r>
        <w:t>zuruffen</w:t>
      </w:r>
      <w:proofErr w:type="spellEnd"/>
      <w:r>
        <w:t xml:space="preserve"> / die </w:t>
      </w:r>
      <w:proofErr w:type="spellStart"/>
      <w:r>
        <w:t>krancken</w:t>
      </w:r>
      <w:proofErr w:type="spellEnd"/>
      <w:r>
        <w:t xml:space="preserve"> </w:t>
      </w:r>
      <w:proofErr w:type="spellStart"/>
      <w:r>
        <w:t>duerffen</w:t>
      </w:r>
      <w:proofErr w:type="spellEnd"/>
      <w:r>
        <w:t xml:space="preserve"> des </w:t>
      </w:r>
      <w:proofErr w:type="spellStart"/>
      <w:r>
        <w:t>Artzes</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(denn den zu Zion wird ein </w:t>
      </w:r>
      <w:proofErr w:type="spellStart"/>
      <w:r>
        <w:t>ERLOESER</w:t>
      </w:r>
      <w:proofErr w:type="spellEnd"/>
      <w:r>
        <w:t xml:space="preserve"> </w:t>
      </w:r>
      <w:proofErr w:type="spellStart"/>
      <w:r>
        <w:t>komen</w:t>
      </w:r>
      <w:proofErr w:type="spellEnd"/>
      <w:r>
        <w:t xml:space="preserve"> </w:t>
      </w:r>
      <w:proofErr w:type="spellStart"/>
      <w:r>
        <w:t>dene</w:t>
      </w:r>
      <w:proofErr w:type="spellEnd"/>
      <w:r>
        <w:t xml:space="preserve"> die sich </w:t>
      </w:r>
      <w:proofErr w:type="spellStart"/>
      <w:r>
        <w:t>bekeren</w:t>
      </w:r>
      <w:proofErr w:type="spellEnd"/>
      <w:r>
        <w:t xml:space="preserve"> von </w:t>
      </w:r>
      <w:proofErr w:type="spellStart"/>
      <w:r>
        <w:t>iren</w:t>
      </w:r>
      <w:proofErr w:type="spellEnd"/>
      <w:r>
        <w:t xml:space="preserve"> </w:t>
      </w:r>
      <w:proofErr w:type="spellStart"/>
      <w:r>
        <w:t>suenden</w:t>
      </w:r>
      <w:proofErr w:type="spellEnd"/>
      <w:r>
        <w:t xml:space="preserve"> in Jacob) das Judenthum sonderlich </w:t>
      </w:r>
      <w:proofErr w:type="spellStart"/>
      <w:r>
        <w:t>troesten</w:t>
      </w:r>
      <w:proofErr w:type="spellEnd"/>
      <w:r>
        <w:t xml:space="preserve"> und </w:t>
      </w:r>
      <w:proofErr w:type="spellStart"/>
      <w:r>
        <w:t>verheissen</w:t>
      </w:r>
      <w:proofErr w:type="spellEnd"/>
      <w:r>
        <w:t xml:space="preserve"> / ob gleich das </w:t>
      </w:r>
      <w:proofErr w:type="spellStart"/>
      <w:r>
        <w:t>gantze</w:t>
      </w:r>
      <w:proofErr w:type="spellEnd"/>
      <w:r>
        <w:t xml:space="preserve"> Judenthum </w:t>
      </w:r>
      <w:proofErr w:type="spellStart"/>
      <w:r>
        <w:t>verworffen</w:t>
      </w:r>
      <w:proofErr w:type="spellEnd"/>
      <w:r>
        <w:t xml:space="preserve"> </w:t>
      </w:r>
      <w:proofErr w:type="spellStart"/>
      <w:r>
        <w:t>umb</w:t>
      </w:r>
      <w:proofErr w:type="spellEnd"/>
      <w:r>
        <w:t xml:space="preserve"> des </w:t>
      </w:r>
      <w:proofErr w:type="spellStart"/>
      <w:r>
        <w:t>gecreutzigten</w:t>
      </w:r>
      <w:proofErr w:type="spellEnd"/>
      <w:r>
        <w:t xml:space="preserve"> CHRISTI willen / dennoch solle das </w:t>
      </w:r>
      <w:proofErr w:type="spellStart"/>
      <w:r>
        <w:t>himelreich</w:t>
      </w:r>
      <w:proofErr w:type="spellEnd"/>
      <w:r>
        <w:t xml:space="preserve"> allen Juden so </w:t>
      </w:r>
      <w:proofErr w:type="spellStart"/>
      <w:r>
        <w:t>buessen</w:t>
      </w:r>
      <w:proofErr w:type="spellEnd"/>
      <w:r>
        <w:t xml:space="preserve"> und </w:t>
      </w:r>
      <w:proofErr w:type="spellStart"/>
      <w:r>
        <w:t>glewben</w:t>
      </w:r>
      <w:proofErr w:type="spellEnd"/>
      <w:r>
        <w:t xml:space="preserve"> eben so </w:t>
      </w:r>
      <w:proofErr w:type="spellStart"/>
      <w:r>
        <w:t>wol</w:t>
      </w:r>
      <w:proofErr w:type="spellEnd"/>
      <w:r>
        <w:t xml:space="preserve"> offenstehen und sie durch </w:t>
      </w:r>
      <w:proofErr w:type="spellStart"/>
      <w:r>
        <w:t>iren</w:t>
      </w:r>
      <w:proofErr w:type="spellEnd"/>
      <w:r>
        <w:t xml:space="preserve"> </w:t>
      </w:r>
      <w:proofErr w:type="spellStart"/>
      <w:r>
        <w:t>glawben</w:t>
      </w:r>
      <w:proofErr w:type="spellEnd"/>
      <w:r>
        <w:t xml:space="preserve"> selig werden als die </w:t>
      </w:r>
      <w:proofErr w:type="spellStart"/>
      <w:r>
        <w:t>bußferttigen</w:t>
      </w:r>
      <w:proofErr w:type="spellEnd"/>
      <w:r>
        <w:t xml:space="preserve"> und </w:t>
      </w:r>
      <w:proofErr w:type="spellStart"/>
      <w:r>
        <w:t>glewbigen</w:t>
      </w:r>
      <w:proofErr w:type="spellEnd"/>
      <w:r>
        <w:t xml:space="preserve"> Heiden selig werden. Nu </w:t>
      </w:r>
    </w:p>
    <w:p w14:paraId="4B2AAF79" w14:textId="77777777" w:rsidR="000D0D7A" w:rsidRDefault="000D0D7A" w:rsidP="000D0D7A">
      <w:pPr>
        <w:pStyle w:val="berschrift3"/>
      </w:pPr>
      <w:r>
        <w:t>Von dem Bunde Gottes mit der Christenheit.</w:t>
      </w:r>
    </w:p>
    <w:p w14:paraId="3F9AA20E" w14:textId="77777777" w:rsidR="000D0D7A" w:rsidRDefault="000D0D7A" w:rsidP="000D0D7A">
      <w:pPr>
        <w:pStyle w:val="StandardWeb"/>
      </w:pPr>
      <w:r>
        <w:t xml:space="preserve">Durch den Bund verstehe das </w:t>
      </w:r>
      <w:proofErr w:type="spellStart"/>
      <w:r>
        <w:t>Newe</w:t>
      </w:r>
      <w:proofErr w:type="spellEnd"/>
      <w:r>
        <w:t xml:space="preserve"> Testament CHRISTI welches Gott mit allen </w:t>
      </w:r>
      <w:proofErr w:type="spellStart"/>
      <w:r>
        <w:t>verheissungen</w:t>
      </w:r>
      <w:proofErr w:type="spellEnd"/>
      <w:r>
        <w:t xml:space="preserve"> von CHRISTI Reich </w:t>
      </w:r>
      <w:proofErr w:type="spellStart"/>
      <w:r>
        <w:t>gestifftet</w:t>
      </w:r>
      <w:proofErr w:type="spellEnd"/>
      <w:r>
        <w:t xml:space="preserve">: als er </w:t>
      </w:r>
      <w:proofErr w:type="spellStart"/>
      <w:r>
        <w:t>Jere</w:t>
      </w:r>
      <w:proofErr w:type="spellEnd"/>
      <w:r>
        <w:t xml:space="preserve">. 31. </w:t>
      </w:r>
      <w:proofErr w:type="spellStart"/>
      <w:r>
        <w:t>zugesaget</w:t>
      </w:r>
      <w:proofErr w:type="spellEnd"/>
      <w:r>
        <w:t xml:space="preserve"> / ich </w:t>
      </w:r>
      <w:proofErr w:type="spellStart"/>
      <w:r>
        <w:t>wil</w:t>
      </w:r>
      <w:proofErr w:type="spellEnd"/>
      <w:r>
        <w:t xml:space="preserve"> einen </w:t>
      </w:r>
      <w:proofErr w:type="spellStart"/>
      <w:r>
        <w:t>newen</w:t>
      </w:r>
      <w:proofErr w:type="spellEnd"/>
      <w:r>
        <w:t xml:space="preserve"> Bund mit euch machen / und CHRISTUS solche </w:t>
      </w:r>
      <w:proofErr w:type="spellStart"/>
      <w:r>
        <w:t>verheissung</w:t>
      </w:r>
      <w:proofErr w:type="spellEnd"/>
      <w:r>
        <w:t xml:space="preserve"> </w:t>
      </w:r>
      <w:proofErr w:type="spellStart"/>
      <w:r>
        <w:t>erfuellet</w:t>
      </w:r>
      <w:proofErr w:type="spellEnd"/>
      <w:r>
        <w:t xml:space="preserve"> und mit seinem Blut versiegelt Matth. 26. </w:t>
      </w:r>
      <w:proofErr w:type="spellStart"/>
      <w:r>
        <w:t>Dise</w:t>
      </w:r>
      <w:proofErr w:type="spellEnd"/>
      <w:r>
        <w:t xml:space="preserve"> </w:t>
      </w:r>
      <w:proofErr w:type="spellStart"/>
      <w:r>
        <w:t>wortt</w:t>
      </w:r>
      <w:proofErr w:type="spellEnd"/>
      <w:r>
        <w:t xml:space="preserve"> (dir / dein Same / </w:t>
      </w:r>
      <w:proofErr w:type="spellStart"/>
      <w:r>
        <w:t>kindskind</w:t>
      </w:r>
      <w:proofErr w:type="spellEnd"/>
      <w:r>
        <w:t xml:space="preserve">) </w:t>
      </w:r>
      <w:proofErr w:type="spellStart"/>
      <w:r>
        <w:t>deutten</w:t>
      </w:r>
      <w:proofErr w:type="spellEnd"/>
      <w:r>
        <w:t xml:space="preserve"> </w:t>
      </w:r>
      <w:proofErr w:type="spellStart"/>
      <w:r>
        <w:t>auff</w:t>
      </w:r>
      <w:proofErr w:type="spellEnd"/>
      <w:r>
        <w:t xml:space="preserve"> alle Juden und Heiden so CHRISTI geist haben und </w:t>
      </w:r>
      <w:proofErr w:type="spellStart"/>
      <w:r>
        <w:t>Gottlichen</w:t>
      </w:r>
      <w:proofErr w:type="spellEnd"/>
      <w:r>
        <w:t xml:space="preserve"> </w:t>
      </w:r>
      <w:proofErr w:type="spellStart"/>
      <w:r>
        <w:t>verheissungen</w:t>
      </w:r>
      <w:proofErr w:type="spellEnd"/>
      <w:r>
        <w:t xml:space="preserve"> dem Evangelio CHRISTI </w:t>
      </w:r>
      <w:proofErr w:type="spellStart"/>
      <w:r>
        <w:t>glewben</w:t>
      </w:r>
      <w:proofErr w:type="spellEnd"/>
      <w:r>
        <w:t xml:space="preserve">: wie </w:t>
      </w:r>
      <w:proofErr w:type="spellStart"/>
      <w:r>
        <w:t>Psal</w:t>
      </w:r>
      <w:proofErr w:type="spellEnd"/>
      <w:r>
        <w:t xml:space="preserve">. 72. auch weissaget das sein </w:t>
      </w:r>
      <w:proofErr w:type="spellStart"/>
      <w:r>
        <w:t>name</w:t>
      </w:r>
      <w:proofErr w:type="spellEnd"/>
      <w:r>
        <w:t xml:space="preserve"> </w:t>
      </w:r>
      <w:proofErr w:type="spellStart"/>
      <w:r>
        <w:t>auff</w:t>
      </w:r>
      <w:proofErr w:type="spellEnd"/>
      <w:r>
        <w:t xml:space="preserve"> die </w:t>
      </w:r>
      <w:proofErr w:type="spellStart"/>
      <w:r>
        <w:t>nachkomen</w:t>
      </w:r>
      <w:proofErr w:type="spellEnd"/>
      <w:r>
        <w:t xml:space="preserve"> reichen werde. Wie durch seinen geist / der heilig geist </w:t>
      </w:r>
      <w:proofErr w:type="spellStart"/>
      <w:r>
        <w:t>zuverstehen</w:t>
      </w:r>
      <w:proofErr w:type="spellEnd"/>
      <w:r>
        <w:t xml:space="preserve"> welchen CHRISTUS am </w:t>
      </w:r>
      <w:proofErr w:type="spellStart"/>
      <w:r>
        <w:t>Pfingstage</w:t>
      </w:r>
      <w:proofErr w:type="spellEnd"/>
      <w:r>
        <w:t xml:space="preserve"> den Juden </w:t>
      </w:r>
      <w:proofErr w:type="spellStart"/>
      <w:r>
        <w:t>gabe</w:t>
      </w:r>
      <w:proofErr w:type="spellEnd"/>
      <w:r>
        <w:t xml:space="preserve"> </w:t>
      </w:r>
      <w:proofErr w:type="spellStart"/>
      <w:r>
        <w:t>Acto</w:t>
      </w:r>
      <w:proofErr w:type="spellEnd"/>
      <w:r>
        <w:t xml:space="preserve">. 2. Also ist durch sein </w:t>
      </w:r>
      <w:proofErr w:type="spellStart"/>
      <w:r>
        <w:t>Wortt</w:t>
      </w:r>
      <w:proofErr w:type="spellEnd"/>
      <w:r>
        <w:t xml:space="preserve"> das Evangelion CHRISTI vom </w:t>
      </w:r>
      <w:proofErr w:type="spellStart"/>
      <w:r>
        <w:t>gesetz</w:t>
      </w:r>
      <w:proofErr w:type="spellEnd"/>
      <w:r>
        <w:t xml:space="preserve"> Mose geschieden </w:t>
      </w:r>
      <w:proofErr w:type="spellStart"/>
      <w:r>
        <w:t>zuverstehen</w:t>
      </w:r>
      <w:proofErr w:type="spellEnd"/>
      <w:r>
        <w:t xml:space="preserve"> / wie es Mose </w:t>
      </w:r>
      <w:proofErr w:type="spellStart"/>
      <w:r>
        <w:t>selbs</w:t>
      </w:r>
      <w:proofErr w:type="spellEnd"/>
      <w:r>
        <w:t xml:space="preserve"> scheidet Deut. 18. Den </w:t>
      </w:r>
      <w:proofErr w:type="spellStart"/>
      <w:r>
        <w:t>solt</w:t>
      </w:r>
      <w:proofErr w:type="spellEnd"/>
      <w:r>
        <w:t xml:space="preserve"> </w:t>
      </w:r>
      <w:proofErr w:type="spellStart"/>
      <w:r>
        <w:t>ir</w:t>
      </w:r>
      <w:proofErr w:type="spellEnd"/>
      <w:r>
        <w:t xml:space="preserve"> </w:t>
      </w:r>
      <w:proofErr w:type="spellStart"/>
      <w:r>
        <w:t>hoeren</w:t>
      </w:r>
      <w:proofErr w:type="spellEnd"/>
      <w:r>
        <w:t xml:space="preserve">. Und er Jo. 8. spricht / wer meine </w:t>
      </w:r>
      <w:proofErr w:type="spellStart"/>
      <w:r>
        <w:t>Wortt</w:t>
      </w:r>
      <w:proofErr w:type="spellEnd"/>
      <w:r>
        <w:t xml:space="preserve"> </w:t>
      </w:r>
      <w:proofErr w:type="spellStart"/>
      <w:r>
        <w:t>helt</w:t>
      </w:r>
      <w:proofErr w:type="spellEnd"/>
      <w:r>
        <w:t xml:space="preserve"> der wird den </w:t>
      </w:r>
      <w:proofErr w:type="spellStart"/>
      <w:r>
        <w:t>tod</w:t>
      </w:r>
      <w:proofErr w:type="spellEnd"/>
      <w:r>
        <w:t xml:space="preserve"> nicht schmecken ewiglich: </w:t>
      </w:r>
      <w:proofErr w:type="spellStart"/>
      <w:r>
        <w:t>welchs</w:t>
      </w:r>
      <w:proofErr w:type="spellEnd"/>
      <w:r>
        <w:t xml:space="preserve"> der geist in der Christenheit predigen wird bis an </w:t>
      </w:r>
      <w:proofErr w:type="spellStart"/>
      <w:r>
        <w:t>juengstentage</w:t>
      </w:r>
      <w:proofErr w:type="spellEnd"/>
      <w:r>
        <w:t xml:space="preserve">. </w:t>
      </w: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ich mache einen solchen Bund mit </w:t>
      </w:r>
      <w:proofErr w:type="spellStart"/>
      <w:r>
        <w:t>inen</w:t>
      </w:r>
      <w:proofErr w:type="spellEnd"/>
      <w:r>
        <w:t xml:space="preserve"> spricht der Herr: Mein geist der </w:t>
      </w:r>
      <w:proofErr w:type="spellStart"/>
      <w:r>
        <w:t>bey</w:t>
      </w:r>
      <w:proofErr w:type="spellEnd"/>
      <w:r>
        <w:t xml:space="preserve"> dir ist und meine </w:t>
      </w:r>
      <w:proofErr w:type="spellStart"/>
      <w:r>
        <w:t>Wortt</w:t>
      </w:r>
      <w:proofErr w:type="spellEnd"/>
      <w:r>
        <w:t xml:space="preserve"> die ich in deinen </w:t>
      </w:r>
      <w:proofErr w:type="spellStart"/>
      <w:r>
        <w:t>mund</w:t>
      </w:r>
      <w:proofErr w:type="spellEnd"/>
      <w:r>
        <w:t xml:space="preserve"> </w:t>
      </w:r>
      <w:proofErr w:type="spellStart"/>
      <w:r>
        <w:t>geleget</w:t>
      </w:r>
      <w:proofErr w:type="spellEnd"/>
      <w:r>
        <w:t xml:space="preserve"> habe / sollen von deinem munde nicht weichen noch von dem </w:t>
      </w:r>
      <w:proofErr w:type="spellStart"/>
      <w:r>
        <w:t>mund</w:t>
      </w:r>
      <w:proofErr w:type="spellEnd"/>
      <w:r>
        <w:t xml:space="preserve"> deines Samens und </w:t>
      </w:r>
      <w:proofErr w:type="spellStart"/>
      <w:r>
        <w:t>kindeskinde</w:t>
      </w:r>
      <w:proofErr w:type="spellEnd"/>
      <w:r>
        <w:t xml:space="preserve"> spricht der Herr von nu an bis in </w:t>
      </w:r>
      <w:proofErr w:type="spellStart"/>
      <w:r>
        <w:t>ewickeit</w:t>
      </w:r>
      <w:proofErr w:type="spellEnd"/>
      <w:r>
        <w:t xml:space="preserve">) den </w:t>
      </w:r>
      <w:proofErr w:type="spellStart"/>
      <w:r>
        <w:t>Artickel</w:t>
      </w:r>
      <w:proofErr w:type="spellEnd"/>
      <w:r>
        <w:t xml:space="preserve"> unsers Christlichen </w:t>
      </w:r>
      <w:proofErr w:type="spellStart"/>
      <w:r>
        <w:t>glawbens</w:t>
      </w:r>
      <w:proofErr w:type="spellEnd"/>
      <w:r>
        <w:t xml:space="preserve"> </w:t>
      </w:r>
      <w:proofErr w:type="spellStart"/>
      <w:r>
        <w:t>stifften</w:t>
      </w:r>
      <w:proofErr w:type="spellEnd"/>
      <w:r>
        <w:t xml:space="preserve"> der so klinget / Ich </w:t>
      </w:r>
      <w:proofErr w:type="spellStart"/>
      <w:r>
        <w:t>glewbe</w:t>
      </w:r>
      <w:proofErr w:type="spellEnd"/>
      <w:r>
        <w:t xml:space="preserve"> eine heilige Christliche Kirchen / und eben das weissagen und </w:t>
      </w:r>
      <w:proofErr w:type="spellStart"/>
      <w:r>
        <w:t>verheissen</w:t>
      </w:r>
      <w:proofErr w:type="spellEnd"/>
      <w:r>
        <w:t xml:space="preserve"> von seinem </w:t>
      </w:r>
      <w:proofErr w:type="spellStart"/>
      <w:r>
        <w:t>Wortt</w:t>
      </w:r>
      <w:proofErr w:type="spellEnd"/>
      <w:r>
        <w:t xml:space="preserve"> und geist </w:t>
      </w:r>
      <w:proofErr w:type="spellStart"/>
      <w:r>
        <w:t>zupredigen</w:t>
      </w:r>
      <w:proofErr w:type="spellEnd"/>
      <w:r>
        <w:t xml:space="preserve"> bis an </w:t>
      </w:r>
      <w:proofErr w:type="spellStart"/>
      <w:r>
        <w:t>juengstentage</w:t>
      </w:r>
      <w:proofErr w:type="spellEnd"/>
      <w:r>
        <w:t xml:space="preserve"> / das er im </w:t>
      </w:r>
      <w:proofErr w:type="spellStart"/>
      <w:r>
        <w:t>Newen</w:t>
      </w:r>
      <w:proofErr w:type="spellEnd"/>
      <w:r>
        <w:t xml:space="preserve"> Testament </w:t>
      </w:r>
      <w:proofErr w:type="spellStart"/>
      <w:r>
        <w:t>erfuellet</w:t>
      </w:r>
      <w:proofErr w:type="spellEnd"/>
      <w:r>
        <w:t xml:space="preserve"> und </w:t>
      </w:r>
      <w:proofErr w:type="spellStart"/>
      <w:r>
        <w:t>auff</w:t>
      </w:r>
      <w:proofErr w:type="spellEnd"/>
      <w:r>
        <w:t xml:space="preserve"> ein </w:t>
      </w:r>
      <w:proofErr w:type="spellStart"/>
      <w:r>
        <w:t>newes</w:t>
      </w:r>
      <w:proofErr w:type="spellEnd"/>
      <w:r>
        <w:t xml:space="preserve"> </w:t>
      </w:r>
      <w:proofErr w:type="spellStart"/>
      <w:r>
        <w:t>bekrefftiget</w:t>
      </w:r>
      <w:proofErr w:type="spellEnd"/>
      <w:r>
        <w:t xml:space="preserve"> mit </w:t>
      </w:r>
      <w:proofErr w:type="spellStart"/>
      <w:r>
        <w:t>disen</w:t>
      </w:r>
      <w:proofErr w:type="spellEnd"/>
      <w:r>
        <w:t xml:space="preserve"> </w:t>
      </w:r>
      <w:proofErr w:type="spellStart"/>
      <w:r>
        <w:t>wortten</w:t>
      </w:r>
      <w:proofErr w:type="spellEnd"/>
      <w:r>
        <w:t xml:space="preserve"> Matth. ultimo: Mir ist gegeben aller </w:t>
      </w:r>
      <w:proofErr w:type="spellStart"/>
      <w:r>
        <w:t>gewalt</w:t>
      </w:r>
      <w:proofErr w:type="spellEnd"/>
      <w:r>
        <w:t xml:space="preserve"> in </w:t>
      </w:r>
      <w:proofErr w:type="spellStart"/>
      <w:r>
        <w:t>Himel</w:t>
      </w:r>
      <w:proofErr w:type="spellEnd"/>
      <w:r>
        <w:t xml:space="preserve"> und erden </w:t>
      </w:r>
      <w:proofErr w:type="spellStart"/>
      <w:r>
        <w:t>darumb</w:t>
      </w:r>
      <w:proofErr w:type="spellEnd"/>
      <w:r>
        <w:t xml:space="preserve"> gehet hin </w:t>
      </w:r>
      <w:proofErr w:type="spellStart"/>
      <w:r>
        <w:t>undleret</w:t>
      </w:r>
      <w:proofErr w:type="spellEnd"/>
      <w:r>
        <w:t xml:space="preserve"> alle </w:t>
      </w:r>
      <w:proofErr w:type="spellStart"/>
      <w:r>
        <w:t>voelcker</w:t>
      </w:r>
      <w:proofErr w:type="spellEnd"/>
      <w:r>
        <w:t xml:space="preserve"> und </w:t>
      </w:r>
      <w:proofErr w:type="spellStart"/>
      <w:r>
        <w:t>Teuffet</w:t>
      </w:r>
      <w:proofErr w:type="spellEnd"/>
      <w:r>
        <w:t xml:space="preserve"> sie im </w:t>
      </w:r>
      <w:proofErr w:type="spellStart"/>
      <w:r>
        <w:t>namen</w:t>
      </w:r>
      <w:proofErr w:type="spellEnd"/>
      <w:r>
        <w:t xml:space="preserve"> des Vatters und des </w:t>
      </w:r>
      <w:proofErr w:type="spellStart"/>
      <w:r>
        <w:t>Sones</w:t>
      </w:r>
      <w:proofErr w:type="spellEnd"/>
      <w:r>
        <w:t xml:space="preserve"> und des heiligen Geistes / und </w:t>
      </w:r>
      <w:proofErr w:type="spellStart"/>
      <w:r>
        <w:t>leret</w:t>
      </w:r>
      <w:proofErr w:type="spellEnd"/>
      <w:r>
        <w:t xml:space="preserve"> sie halten alles was ich euch </w:t>
      </w:r>
      <w:proofErr w:type="spellStart"/>
      <w:r>
        <w:t>befolhen</w:t>
      </w:r>
      <w:proofErr w:type="spellEnd"/>
      <w:r>
        <w:t xml:space="preserve"> habe / und </w:t>
      </w:r>
      <w:proofErr w:type="spellStart"/>
      <w:r>
        <w:t>sihe</w:t>
      </w:r>
      <w:proofErr w:type="spellEnd"/>
      <w:r>
        <w:t xml:space="preserve"> ich bin </w:t>
      </w:r>
      <w:proofErr w:type="spellStart"/>
      <w:r>
        <w:t>bey</w:t>
      </w:r>
      <w:proofErr w:type="spellEnd"/>
      <w:r>
        <w:t xml:space="preserve"> euch </w:t>
      </w:r>
      <w:proofErr w:type="spellStart"/>
      <w:r>
        <w:t>alletage</w:t>
      </w:r>
      <w:proofErr w:type="spellEnd"/>
      <w:r>
        <w:t xml:space="preserve"> bis </w:t>
      </w:r>
      <w:proofErr w:type="spellStart"/>
      <w:r>
        <w:t>ander</w:t>
      </w:r>
      <w:proofErr w:type="spellEnd"/>
      <w:r>
        <w:t xml:space="preserve"> </w:t>
      </w:r>
      <w:proofErr w:type="spellStart"/>
      <w:r>
        <w:t>welt</w:t>
      </w:r>
      <w:proofErr w:type="spellEnd"/>
      <w:r>
        <w:t xml:space="preserve"> ende. </w:t>
      </w:r>
    </w:p>
    <w:p w14:paraId="2A47B88C" w14:textId="77777777" w:rsidR="000D0D7A" w:rsidRDefault="000D0D7A" w:rsidP="000D0D7A">
      <w:pPr>
        <w:pStyle w:val="StandardWeb"/>
      </w:pPr>
      <w:proofErr w:type="spellStart"/>
      <w:r>
        <w:t>Geprediget</w:t>
      </w:r>
      <w:proofErr w:type="spellEnd"/>
      <w:r>
        <w:t xml:space="preserve"> geschrieben gedruckt zu Rostock </w:t>
      </w:r>
      <w:proofErr w:type="spellStart"/>
      <w:r>
        <w:t>M.D.Lii</w:t>
      </w:r>
      <w:proofErr w:type="spellEnd"/>
      <w:r>
        <w:t xml:space="preserve">. </w:t>
      </w:r>
    </w:p>
    <w:p w14:paraId="1C7F94F3" w14:textId="77777777" w:rsidR="000D0D7A" w:rsidRDefault="000D0D7A" w:rsidP="000D0D7A">
      <w:pPr>
        <w:pStyle w:val="StandardWeb"/>
      </w:pPr>
      <w:r>
        <w:rPr>
          <w:rStyle w:val="HTMLCode"/>
          <w:rFonts w:eastAsiaTheme="majorEastAsia"/>
        </w:rPr>
        <w:t>Aus dem Original abgeschrieben</w:t>
      </w:r>
      <w:r>
        <w:t xml:space="preserve"> </w:t>
      </w:r>
    </w:p>
    <w:p w14:paraId="261B0E1B" w14:textId="261A7B1D" w:rsidR="00BD71A4" w:rsidRDefault="00BD71A4">
      <w:pPr>
        <w:spacing w:after="0" w:line="240" w:lineRule="auto"/>
      </w:pPr>
    </w:p>
    <w:p w14:paraId="76F8E0D2" w14:textId="77777777" w:rsidR="00BD71A4" w:rsidRDefault="00BD71A4">
      <w:pPr>
        <w:spacing w:after="0" w:line="240" w:lineRule="auto"/>
        <w:rPr>
          <w:rFonts w:eastAsia="Times New Roman"/>
          <w:b/>
          <w:bCs/>
          <w:color w:val="000000"/>
          <w:kern w:val="36"/>
          <w:sz w:val="36"/>
          <w:szCs w:val="48"/>
          <w:lang w:eastAsia="de-DE"/>
        </w:rPr>
      </w:pPr>
      <w:r>
        <w:br w:type="page"/>
      </w:r>
    </w:p>
    <w:p w14:paraId="44D5CF46" w14:textId="77777777" w:rsidR="00D5498D" w:rsidRPr="00D5498D" w:rsidRDefault="00D5498D" w:rsidP="008E63BE">
      <w:pPr>
        <w:pStyle w:val="berschrift1"/>
      </w:pPr>
      <w:r w:rsidRPr="00D5498D">
        <w:t>Quellen:</w:t>
      </w:r>
    </w:p>
    <w:p w14:paraId="597D9B5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2BDAD41" w14:textId="77777777" w:rsidR="00BD71A4" w:rsidRDefault="0033473F"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1AC5D20" w14:textId="77777777" w:rsidR="00BD71A4" w:rsidRDefault="0033473F"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C7D452E" w14:textId="77777777" w:rsidR="00BD71A4" w:rsidRDefault="0033473F"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7CD3C429" w14:textId="77777777" w:rsidR="00BD71A4" w:rsidRDefault="0033473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319508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D3434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D1AED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52D33D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22B833F" w14:textId="77777777" w:rsidR="00082307" w:rsidRDefault="00BD71A4" w:rsidP="00BD71A4">
      <w:pPr>
        <w:pStyle w:val="berschrift1"/>
      </w:pPr>
      <w:r>
        <w:t>Spendenaufruf</w:t>
      </w:r>
    </w:p>
    <w:p w14:paraId="6A56D92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0D6BCF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91CF26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68B3D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6B4857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671BADF" w14:textId="77777777" w:rsidR="00BD71A4" w:rsidRDefault="0033473F"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41AA1C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1CBE166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36F557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12DEE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A1BCB6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0C1"/>
    <w:rsid w:val="000700B0"/>
    <w:rsid w:val="00082307"/>
    <w:rsid w:val="000C66E5"/>
    <w:rsid w:val="000D088F"/>
    <w:rsid w:val="000D0D7A"/>
    <w:rsid w:val="00122BD9"/>
    <w:rsid w:val="001F54C4"/>
    <w:rsid w:val="0022039F"/>
    <w:rsid w:val="00272484"/>
    <w:rsid w:val="00297F83"/>
    <w:rsid w:val="002E6D11"/>
    <w:rsid w:val="0033473F"/>
    <w:rsid w:val="00381C0C"/>
    <w:rsid w:val="00537F59"/>
    <w:rsid w:val="005B10C1"/>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1B655"/>
  <w15:chartTrackingRefBased/>
  <w15:docId w15:val="{6859E0BB-B873-4BD6-82A7-3FE492C79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0D0D7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22620021">
      <w:bodyDiv w:val="1"/>
      <w:marLeft w:val="0"/>
      <w:marRight w:val="0"/>
      <w:marTop w:val="0"/>
      <w:marBottom w:val="0"/>
      <w:divBdr>
        <w:top w:val="none" w:sz="0" w:space="0" w:color="auto"/>
        <w:left w:val="none" w:sz="0" w:space="0" w:color="auto"/>
        <w:bottom w:val="none" w:sz="0" w:space="0" w:color="auto"/>
        <w:right w:val="none" w:sz="0" w:space="0" w:color="auto"/>
      </w:divBdr>
      <w:divsChild>
        <w:div w:id="2055110281">
          <w:marLeft w:val="0"/>
          <w:marRight w:val="0"/>
          <w:marTop w:val="0"/>
          <w:marBottom w:val="0"/>
          <w:divBdr>
            <w:top w:val="none" w:sz="0" w:space="0" w:color="auto"/>
            <w:left w:val="none" w:sz="0" w:space="0" w:color="auto"/>
            <w:bottom w:val="none" w:sz="0" w:space="0" w:color="auto"/>
            <w:right w:val="none" w:sz="0" w:space="0" w:color="auto"/>
          </w:divBdr>
        </w:div>
        <w:div w:id="2130199090">
          <w:marLeft w:val="0"/>
          <w:marRight w:val="0"/>
          <w:marTop w:val="0"/>
          <w:marBottom w:val="0"/>
          <w:divBdr>
            <w:top w:val="none" w:sz="0" w:space="0" w:color="auto"/>
            <w:left w:val="none" w:sz="0" w:space="0" w:color="auto"/>
            <w:bottom w:val="none" w:sz="0" w:space="0" w:color="auto"/>
            <w:right w:val="none" w:sz="0" w:space="0" w:color="auto"/>
          </w:divBdr>
        </w:div>
        <w:div w:id="156960545">
          <w:marLeft w:val="0"/>
          <w:marRight w:val="0"/>
          <w:marTop w:val="0"/>
          <w:marBottom w:val="0"/>
          <w:divBdr>
            <w:top w:val="none" w:sz="0" w:space="0" w:color="auto"/>
            <w:left w:val="none" w:sz="0" w:space="0" w:color="auto"/>
            <w:bottom w:val="none" w:sz="0" w:space="0" w:color="auto"/>
            <w:right w:val="none" w:sz="0" w:space="0" w:color="auto"/>
          </w:divBdr>
        </w:div>
        <w:div w:id="303045739">
          <w:marLeft w:val="0"/>
          <w:marRight w:val="0"/>
          <w:marTop w:val="0"/>
          <w:marBottom w:val="0"/>
          <w:divBdr>
            <w:top w:val="none" w:sz="0" w:space="0" w:color="auto"/>
            <w:left w:val="none" w:sz="0" w:space="0" w:color="auto"/>
            <w:bottom w:val="none" w:sz="0" w:space="0" w:color="auto"/>
            <w:right w:val="none" w:sz="0" w:space="0" w:color="auto"/>
          </w:divBdr>
        </w:div>
        <w:div w:id="919943006">
          <w:marLeft w:val="0"/>
          <w:marRight w:val="0"/>
          <w:marTop w:val="0"/>
          <w:marBottom w:val="0"/>
          <w:divBdr>
            <w:top w:val="none" w:sz="0" w:space="0" w:color="auto"/>
            <w:left w:val="none" w:sz="0" w:space="0" w:color="auto"/>
            <w:bottom w:val="none" w:sz="0" w:space="0" w:color="auto"/>
            <w:right w:val="none" w:sz="0" w:space="0" w:color="auto"/>
          </w:divBdr>
        </w:div>
        <w:div w:id="953093419">
          <w:marLeft w:val="0"/>
          <w:marRight w:val="0"/>
          <w:marTop w:val="0"/>
          <w:marBottom w:val="0"/>
          <w:divBdr>
            <w:top w:val="none" w:sz="0" w:space="0" w:color="auto"/>
            <w:left w:val="none" w:sz="0" w:space="0" w:color="auto"/>
            <w:bottom w:val="none" w:sz="0" w:space="0" w:color="auto"/>
            <w:right w:val="none" w:sz="0" w:space="0" w:color="auto"/>
          </w:divBdr>
        </w:div>
        <w:div w:id="788473471">
          <w:marLeft w:val="0"/>
          <w:marRight w:val="0"/>
          <w:marTop w:val="0"/>
          <w:marBottom w:val="0"/>
          <w:divBdr>
            <w:top w:val="none" w:sz="0" w:space="0" w:color="auto"/>
            <w:left w:val="none" w:sz="0" w:space="0" w:color="auto"/>
            <w:bottom w:val="none" w:sz="0" w:space="0" w:color="auto"/>
            <w:right w:val="none" w:sz="0" w:space="0" w:color="auto"/>
          </w:divBdr>
        </w:div>
        <w:div w:id="1660571749">
          <w:marLeft w:val="0"/>
          <w:marRight w:val="0"/>
          <w:marTop w:val="0"/>
          <w:marBottom w:val="0"/>
          <w:divBdr>
            <w:top w:val="none" w:sz="0" w:space="0" w:color="auto"/>
            <w:left w:val="none" w:sz="0" w:space="0" w:color="auto"/>
            <w:bottom w:val="none" w:sz="0" w:space="0" w:color="auto"/>
            <w:right w:val="none" w:sz="0" w:space="0" w:color="auto"/>
          </w:divBdr>
        </w:div>
        <w:div w:id="1233854344">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5980923">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14</Pages>
  <Words>5011</Words>
  <Characters>31571</Characters>
  <Application>Microsoft Office Word</Application>
  <DocSecurity>0</DocSecurity>
  <Lines>263</Lines>
  <Paragraphs>73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Bunde Gottes mit der Christenheit.</dc:title>
  <dc:subject/>
  <dc:creator>Draconites, Johannes</dc:creator>
  <cp:keywords/>
  <dc:description/>
  <cp:lastModifiedBy>webmaster@glaubensstimme.de</cp:lastModifiedBy>
  <cp:revision>3</cp:revision>
  <dcterms:created xsi:type="dcterms:W3CDTF">2021-11-21T15:29:00Z</dcterms:created>
  <dcterms:modified xsi:type="dcterms:W3CDTF">2021-11-21T19:20:00Z</dcterms:modified>
  <dc:language>de</dc:language>
</cp:coreProperties>
</file>